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1"/>
        <w:ind w:firstLine="192" w:firstLineChars="37"/>
        <w:jc w:val="center"/>
        <w:rPr>
          <w:rFonts w:hint="eastAsia" w:ascii="黑体" w:hAnsi="黑体" w:eastAsia="黑体"/>
          <w:b/>
          <w:sz w:val="52"/>
        </w:rPr>
      </w:pPr>
      <w:bookmarkStart w:id="0" w:name="mbookmark0"/>
    </w:p>
    <w:p>
      <w:pPr>
        <w:pStyle w:val="51"/>
        <w:ind w:firstLine="192" w:firstLineChars="37"/>
        <w:jc w:val="center"/>
        <w:rPr>
          <w:rFonts w:ascii="黑体" w:hAnsi="黑体" w:eastAsia="黑体"/>
          <w:b/>
          <w:sz w:val="52"/>
        </w:rPr>
      </w:pPr>
      <w:r>
        <w:rPr>
          <w:rFonts w:hint="eastAsia" w:ascii="黑体" w:hAnsi="黑体" w:eastAsia="黑体"/>
          <w:b/>
          <w:sz w:val="52"/>
        </w:rPr>
        <w:t>大飞机创新谷</w:t>
      </w:r>
    </w:p>
    <w:p>
      <w:pPr>
        <w:pStyle w:val="51"/>
        <w:ind w:firstLine="192" w:firstLineChars="37"/>
        <w:jc w:val="center"/>
        <w:rPr>
          <w:rFonts w:hint="eastAsia" w:ascii="黑体" w:hAnsi="黑体" w:eastAsia="黑体"/>
          <w:b/>
          <w:sz w:val="52"/>
          <w:szCs w:val="22"/>
        </w:rPr>
      </w:pPr>
      <w:r>
        <w:rPr>
          <w:rFonts w:hint="eastAsia" w:ascii="黑体" w:hAnsi="黑体" w:eastAsia="黑体"/>
          <w:b/>
          <w:sz w:val="52"/>
          <w:szCs w:val="22"/>
          <w:lang w:val="en-US" w:eastAsia="zh-CN"/>
        </w:rPr>
        <w:t>CIRP 项目申请书</w:t>
      </w:r>
    </w:p>
    <w:p>
      <w:pPr>
        <w:jc w:val="left"/>
        <w:rPr>
          <w:rFonts w:hint="eastAsia"/>
          <w:i/>
          <w:color w:val="0000FF"/>
          <w:sz w:val="20"/>
          <w:szCs w:val="20"/>
          <w:lang w:eastAsia="zh-CN"/>
        </w:rPr>
      </w:pPr>
      <w:commentRangeStart w:id="0"/>
      <w:r>
        <w:rPr>
          <w:rFonts w:hint="eastAsia"/>
          <w:i/>
          <w:color w:val="0000FF"/>
          <w:sz w:val="20"/>
          <w:szCs w:val="20"/>
          <w:lang w:eastAsia="zh-CN"/>
        </w:rPr>
        <w:t>申请书文件名称</w:t>
      </w:r>
      <w:r>
        <w:rPr>
          <w:i/>
          <w:color w:val="0000FF"/>
          <w:sz w:val="20"/>
          <w:szCs w:val="20"/>
        </w:rPr>
        <w:t xml:space="preserve"> : ‘</w:t>
      </w:r>
      <w:r>
        <w:rPr>
          <w:rFonts w:hint="eastAsia"/>
          <w:i/>
          <w:color w:val="0000FF"/>
          <w:sz w:val="20"/>
          <w:szCs w:val="20"/>
          <w:lang w:eastAsia="zh-CN"/>
        </w:rPr>
        <w:t>指南编号</w:t>
      </w:r>
      <w:r>
        <w:rPr>
          <w:rFonts w:hint="eastAsia"/>
          <w:i/>
          <w:color w:val="0000FF"/>
          <w:sz w:val="20"/>
          <w:szCs w:val="20"/>
          <w:lang w:val="en-US" w:eastAsia="zh-CN"/>
        </w:rPr>
        <w:t>_高校/科研院所名称</w:t>
      </w:r>
      <w:r>
        <w:rPr>
          <w:i/>
          <w:color w:val="0000FF"/>
          <w:sz w:val="20"/>
          <w:szCs w:val="20"/>
        </w:rPr>
        <w:t>_</w:t>
      </w:r>
      <w:r>
        <w:rPr>
          <w:rFonts w:hint="eastAsia"/>
          <w:i/>
          <w:color w:val="0000FF"/>
          <w:sz w:val="20"/>
          <w:szCs w:val="20"/>
          <w:lang w:eastAsia="zh-CN"/>
        </w:rPr>
        <w:t>申请人姓名</w:t>
      </w:r>
    </w:p>
    <w:p>
      <w:pPr>
        <w:jc w:val="left"/>
        <w:rPr>
          <w:rFonts w:hint="eastAsia"/>
          <w:i/>
          <w:color w:val="0000FF"/>
          <w:sz w:val="20"/>
          <w:szCs w:val="20"/>
          <w:lang w:val="en-US" w:eastAsia="zh-CN"/>
        </w:rPr>
      </w:pPr>
      <w:r>
        <w:rPr>
          <w:rFonts w:hint="eastAsia"/>
          <w:i/>
          <w:color w:val="0000FF"/>
          <w:sz w:val="20"/>
          <w:szCs w:val="20"/>
          <w:lang w:eastAsia="zh-CN"/>
        </w:rPr>
        <w:t>示例：</w:t>
      </w:r>
      <w:r>
        <w:rPr>
          <w:rFonts w:hint="eastAsia"/>
          <w:i/>
          <w:color w:val="0000FF"/>
          <w:sz w:val="20"/>
          <w:szCs w:val="20"/>
        </w:rPr>
        <w:t>CIRP202001001</w:t>
      </w:r>
      <w:r>
        <w:rPr>
          <w:i/>
          <w:color w:val="0000FF"/>
          <w:sz w:val="20"/>
          <w:szCs w:val="20"/>
        </w:rPr>
        <w:t>_</w:t>
      </w:r>
      <w:r>
        <w:rPr>
          <w:rFonts w:hint="eastAsia"/>
          <w:i/>
          <w:color w:val="0000FF"/>
          <w:sz w:val="20"/>
          <w:szCs w:val="20"/>
          <w:lang w:val="en-US" w:eastAsia="zh-CN"/>
        </w:rPr>
        <w:t>**大学</w:t>
      </w:r>
      <w:r>
        <w:rPr>
          <w:i/>
          <w:color w:val="0000FF"/>
          <w:sz w:val="20"/>
          <w:szCs w:val="20"/>
        </w:rPr>
        <w:t>_</w:t>
      </w:r>
      <w:r>
        <w:rPr>
          <w:rFonts w:hint="eastAsia"/>
          <w:i/>
          <w:color w:val="0000FF"/>
          <w:sz w:val="20"/>
          <w:szCs w:val="20"/>
          <w:lang w:val="en-US" w:eastAsia="zh-CN"/>
        </w:rPr>
        <w:t>张三</w:t>
      </w:r>
      <w:r>
        <w:rPr>
          <w:i/>
          <w:color w:val="0000FF"/>
          <w:sz w:val="20"/>
          <w:szCs w:val="20"/>
        </w:rPr>
        <w:t>’</w:t>
      </w:r>
      <w:commentRangeEnd w:id="0"/>
      <w:r>
        <w:commentReference w:id="0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</w:pPr>
    </w:p>
    <w:tbl>
      <w:tblPr>
        <w:tblStyle w:val="3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9"/>
        <w:gridCol w:w="5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9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/>
              <w:jc w:val="center"/>
              <w:textAlignment w:val="baseline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申请书名称</w:t>
            </w:r>
          </w:p>
        </w:tc>
        <w:tc>
          <w:tcPr>
            <w:tcW w:w="532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/>
              <w:textAlignment w:val="baseline"/>
              <w:rPr>
                <w:rFonts w:hint="default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9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/>
              <w:jc w:val="center"/>
              <w:textAlignment w:val="baseline"/>
              <w:rPr>
                <w:rFonts w:hint="eastAsia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指南编号</w:t>
            </w:r>
          </w:p>
        </w:tc>
        <w:tc>
          <w:tcPr>
            <w:tcW w:w="532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/>
              <w:textAlignment w:val="baseline"/>
              <w:rPr>
                <w:rFonts w:hint="default"/>
                <w:b/>
                <w:sz w:val="24"/>
              </w:rPr>
            </w:pPr>
            <w:r>
              <w:rPr>
                <w:rFonts w:hint="eastAsia"/>
                <w:i/>
                <w:color w:val="0000FF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9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/>
              <w:jc w:val="center"/>
              <w:textAlignment w:val="baseline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申请人姓名</w:t>
            </w:r>
          </w:p>
        </w:tc>
        <w:tc>
          <w:tcPr>
            <w:tcW w:w="532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/>
              <w:textAlignment w:val="baseline"/>
              <w:rPr>
                <w:rFonts w:hint="default" w:eastAsia="宋体"/>
                <w:b/>
                <w:sz w:val="24"/>
                <w:lang w:val="en-US" w:eastAsia="zh-CN"/>
              </w:rPr>
            </w:pPr>
            <w:commentRangeStart w:id="1"/>
            <w:r>
              <w:rPr>
                <w:rFonts w:hint="eastAsia"/>
                <w:b/>
                <w:sz w:val="24"/>
                <w:lang w:val="en-US" w:eastAsia="zh-CN"/>
              </w:rPr>
              <w:t>诸葛</w:t>
            </w:r>
            <w:commentRangeEnd w:id="1"/>
            <w:r>
              <w:commentReference w:id="1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9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/>
              <w:jc w:val="center"/>
              <w:textAlignment w:val="baseline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学校、科研院所全称</w:t>
            </w:r>
          </w:p>
        </w:tc>
        <w:tc>
          <w:tcPr>
            <w:tcW w:w="532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/>
              <w:textAlignment w:val="baseline"/>
              <w:rPr>
                <w:rFonts w:hint="default"/>
                <w:b/>
                <w:sz w:val="24"/>
              </w:rPr>
            </w:pPr>
            <w:bookmarkStart w:id="5" w:name="_GoBack"/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9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/>
              <w:jc w:val="center"/>
              <w:textAlignment w:val="baseline"/>
              <w:rPr>
                <w:rFonts w:hint="eastAsia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院系</w:t>
            </w:r>
            <w:r>
              <w:rPr>
                <w:rFonts w:hint="eastAsia"/>
                <w:b/>
                <w:sz w:val="24"/>
                <w:lang w:val="en-US" w:eastAsia="zh-CN"/>
              </w:rPr>
              <w:t>/部门</w:t>
            </w:r>
          </w:p>
        </w:tc>
        <w:tc>
          <w:tcPr>
            <w:tcW w:w="532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/>
              <w:textAlignment w:val="baseline"/>
              <w:rPr>
                <w:rFonts w:hint="default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9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/>
              <w:jc w:val="center"/>
              <w:textAlignment w:val="baseline"/>
              <w:rPr>
                <w:rFonts w:hint="eastAsia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申请人职称</w:t>
            </w:r>
            <w:r>
              <w:rPr>
                <w:rFonts w:hint="eastAsia"/>
                <w:b/>
                <w:sz w:val="24"/>
                <w:lang w:val="en-US" w:eastAsia="zh-CN"/>
              </w:rPr>
              <w:t>/头衔</w:t>
            </w:r>
          </w:p>
        </w:tc>
        <w:tc>
          <w:tcPr>
            <w:tcW w:w="532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/>
              <w:textAlignment w:val="baseline"/>
              <w:rPr>
                <w:rFonts w:hint="default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9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/>
              <w:jc w:val="center"/>
              <w:textAlignment w:val="baseline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邮寄地址</w:t>
            </w:r>
          </w:p>
        </w:tc>
        <w:tc>
          <w:tcPr>
            <w:tcW w:w="532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/>
              <w:textAlignment w:val="baseline"/>
              <w:rPr>
                <w:rFonts w:hint="default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9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/>
              <w:jc w:val="center"/>
              <w:textAlignment w:val="baseline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电话</w:t>
            </w:r>
          </w:p>
        </w:tc>
        <w:tc>
          <w:tcPr>
            <w:tcW w:w="532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/>
              <w:textAlignment w:val="baseline"/>
              <w:rPr>
                <w:rFonts w:hint="default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9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/>
              <w:jc w:val="center"/>
              <w:textAlignment w:val="baseline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电子邮件</w:t>
            </w:r>
          </w:p>
        </w:tc>
        <w:tc>
          <w:tcPr>
            <w:tcW w:w="532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/>
              <w:textAlignment w:val="baseline"/>
              <w:rPr>
                <w:rFonts w:hint="default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9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/>
              <w:jc w:val="center"/>
              <w:textAlignment w:val="baseline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日期</w:t>
            </w:r>
          </w:p>
        </w:tc>
        <w:tc>
          <w:tcPr>
            <w:tcW w:w="532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/>
              <w:textAlignment w:val="baseline"/>
              <w:rPr>
                <w:rFonts w:hint="default"/>
                <w:b/>
                <w:sz w:val="24"/>
              </w:rPr>
            </w:pPr>
          </w:p>
        </w:tc>
      </w:tr>
    </w:tbl>
    <w:p>
      <w:pPr>
        <w:spacing w:line="240" w:lineRule="exact"/>
        <w:rPr>
          <w:rFonts w:ascii="Arial" w:hAnsi="Arial" w:eastAsia="仿宋_GB2312" w:cs="Arial"/>
          <w:sz w:val="28"/>
          <w:szCs w:val="28"/>
        </w:rPr>
      </w:pPr>
    </w:p>
    <w:bookmarkEnd w:id="0"/>
    <w:p>
      <w:pPr>
        <w:pStyle w:val="51"/>
        <w:ind w:firstLine="480"/>
      </w:pPr>
      <w:bookmarkStart w:id="1" w:name="_Toc27156128"/>
      <w:bookmarkEnd w:id="1"/>
      <w:bookmarkStart w:id="2" w:name="_Toc18333692"/>
      <w:bookmarkEnd w:id="2"/>
      <w:bookmarkStart w:id="3" w:name="mbookmark5"/>
    </w:p>
    <w:p>
      <w:pPr>
        <w:rPr>
          <w:rFonts w:hint="eastAsia" w:eastAsia="黑体"/>
          <w:b/>
          <w:sz w:val="28"/>
          <w:szCs w:val="28"/>
          <w:lang w:eastAsia="zh-CN"/>
        </w:rPr>
      </w:pPr>
      <w:r>
        <w:rPr>
          <w:rFonts w:hint="eastAsia" w:eastAsia="黑体"/>
          <w:b/>
          <w:sz w:val="28"/>
          <w:szCs w:val="28"/>
          <w:lang w:eastAsia="zh-CN"/>
        </w:rPr>
        <w:br w:type="page"/>
      </w:r>
    </w:p>
    <w:p>
      <w:pPr>
        <w:spacing w:line="360" w:lineRule="auto"/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  <w:t>关键词</w:t>
      </w:r>
    </w:p>
    <w:p>
      <w:pPr>
        <w:rPr>
          <w:i/>
          <w:color w:val="0000FF"/>
          <w:kern w:val="0"/>
          <w:sz w:val="24"/>
        </w:rPr>
      </w:pPr>
      <w:commentRangeStart w:id="2"/>
      <w:r>
        <w:rPr>
          <w:rFonts w:hint="eastAsia"/>
          <w:i/>
          <w:color w:val="0000FF"/>
          <w:kern w:val="0"/>
          <w:sz w:val="24"/>
          <w:lang w:eastAsia="zh-CN"/>
        </w:rPr>
        <w:t>说明：最能表达所申请研究内容的关键词</w:t>
      </w:r>
      <w:commentRangeEnd w:id="2"/>
      <w:r>
        <w:commentReference w:id="2"/>
      </w:r>
    </w:p>
    <w:p>
      <w:pPr>
        <w:spacing w:line="360" w:lineRule="auto"/>
        <w:rPr>
          <w:rFonts w:hint="eastAsia"/>
          <w:sz w:val="24"/>
        </w:rPr>
      </w:pPr>
    </w:p>
    <w:p>
      <w:pPr>
        <w:numPr>
          <w:ilvl w:val="0"/>
          <w:numId w:val="36"/>
        </w:numPr>
        <w:tabs>
          <w:tab w:val="left" w:pos="0"/>
          <w:tab w:val="clear" w:pos="420"/>
        </w:tabs>
        <w:ind w:left="0" w:leftChars="0" w:firstLine="0" w:firstLineChars="0"/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</w:pPr>
      <w:commentRangeStart w:id="3"/>
      <w:r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  <w:t>研究概要</w:t>
      </w:r>
      <w:commentRangeEnd w:id="3"/>
      <w:r>
        <w:commentReference w:id="3"/>
      </w:r>
    </w:p>
    <w:p>
      <w:pPr>
        <w:rPr>
          <w:rFonts w:hint="eastAsia" w:eastAsia="宋体"/>
          <w:i/>
          <w:color w:val="0000FF"/>
          <w:kern w:val="0"/>
          <w:szCs w:val="21"/>
          <w:lang w:eastAsia="zh-CN"/>
        </w:rPr>
      </w:pPr>
    </w:p>
    <w:p>
      <w:pPr>
        <w:rPr>
          <w:rFonts w:hint="default" w:ascii="Arial" w:hAnsi="Arial" w:eastAsia="华文细黑" w:cs="Arial"/>
          <w:color w:val="000000"/>
          <w:kern w:val="24"/>
          <w:sz w:val="26"/>
          <w:szCs w:val="26"/>
          <w:lang w:val="en-US" w:eastAsia="zh-CN"/>
        </w:rPr>
      </w:pPr>
      <w:r>
        <w:rPr>
          <w:rFonts w:hint="eastAsia"/>
          <w:i/>
          <w:color w:val="0000FF"/>
          <w:kern w:val="0"/>
          <w:sz w:val="24"/>
          <w:lang w:eastAsia="zh-CN"/>
        </w:rPr>
        <w:t>说明</w:t>
      </w:r>
      <w:r>
        <w:rPr>
          <w:rFonts w:hint="eastAsia"/>
          <w:i/>
          <w:color w:val="0000FF"/>
          <w:kern w:val="0"/>
          <w:sz w:val="24"/>
        </w:rPr>
        <w:t>:</w:t>
      </w:r>
      <w:r>
        <w:rPr>
          <w:rFonts w:hint="eastAsia"/>
          <w:i/>
          <w:color w:val="0000FF"/>
          <w:kern w:val="0"/>
          <w:sz w:val="24"/>
          <w:lang w:eastAsia="zh-CN"/>
        </w:rPr>
        <w:t>描述</w:t>
      </w:r>
      <w:r>
        <w:rPr>
          <w:rFonts w:hint="eastAsia"/>
          <w:i/>
          <w:color w:val="0000FF"/>
          <w:kern w:val="0"/>
          <w:sz w:val="24"/>
          <w:lang w:val="en-US" w:eastAsia="zh-CN"/>
        </w:rPr>
        <w:t>研究的背景、国内外发展现状及趋势、</w:t>
      </w:r>
      <w:r>
        <w:rPr>
          <w:rFonts w:hint="eastAsia"/>
          <w:i/>
          <w:color w:val="0000FF"/>
          <w:kern w:val="0"/>
          <w:sz w:val="24"/>
          <w:lang w:eastAsia="zh-CN"/>
        </w:rPr>
        <w:t>研究</w:t>
      </w:r>
      <w:r>
        <w:rPr>
          <w:rFonts w:hint="eastAsia"/>
          <w:i/>
          <w:color w:val="0000FF"/>
          <w:kern w:val="0"/>
          <w:sz w:val="24"/>
          <w:lang w:val="en-US" w:eastAsia="zh-CN"/>
        </w:rPr>
        <w:t>的</w:t>
      </w:r>
      <w:r>
        <w:rPr>
          <w:rFonts w:hint="eastAsia"/>
          <w:i/>
          <w:color w:val="0000FF"/>
          <w:kern w:val="0"/>
          <w:sz w:val="24"/>
          <w:lang w:eastAsia="zh-CN"/>
        </w:rPr>
        <w:t>意义和</w:t>
      </w:r>
      <w:r>
        <w:rPr>
          <w:rFonts w:hint="eastAsia"/>
          <w:i/>
          <w:color w:val="0000FF"/>
          <w:kern w:val="0"/>
          <w:sz w:val="24"/>
          <w:lang w:val="en-US" w:eastAsia="zh-CN"/>
        </w:rPr>
        <w:t>研究的</w:t>
      </w:r>
      <w:r>
        <w:rPr>
          <w:rFonts w:hint="eastAsia"/>
          <w:i/>
          <w:color w:val="0000FF"/>
          <w:kern w:val="0"/>
          <w:sz w:val="24"/>
          <w:lang w:eastAsia="zh-CN"/>
        </w:rPr>
        <w:t>问题。</w:t>
      </w:r>
    </w:p>
    <w:p>
      <w:pPr>
        <w:rPr>
          <w:rFonts w:ascii="Arial" w:hAnsi="Arial" w:eastAsia="华文细黑" w:cs="Arial"/>
          <w:color w:val="000000"/>
          <w:kern w:val="24"/>
          <w:sz w:val="26"/>
          <w:szCs w:val="26"/>
        </w:rPr>
      </w:pPr>
    </w:p>
    <w:p>
      <w:pPr>
        <w:numPr>
          <w:ilvl w:val="0"/>
          <w:numId w:val="36"/>
        </w:numPr>
        <w:tabs>
          <w:tab w:val="left" w:pos="0"/>
          <w:tab w:val="clear" w:pos="420"/>
        </w:tabs>
        <w:ind w:left="0" w:leftChars="0" w:firstLine="0" w:firstLineChars="0"/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  <w:t>研究目标和主要技术指标</w:t>
      </w:r>
    </w:p>
    <w:p>
      <w:pPr>
        <w:numPr>
          <w:ilvl w:val="0"/>
          <w:numId w:val="0"/>
        </w:numPr>
        <w:tabs>
          <w:tab w:val="left" w:pos="0"/>
        </w:tabs>
        <w:ind w:leftChars="0"/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36"/>
        </w:numPr>
        <w:tabs>
          <w:tab w:val="left" w:pos="0"/>
          <w:tab w:val="clear" w:pos="420"/>
        </w:tabs>
        <w:ind w:left="0" w:leftChars="0" w:firstLine="0" w:firstLineChars="0"/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  <w:t>研究内容和技术路径</w:t>
      </w:r>
    </w:p>
    <w:p>
      <w:pPr>
        <w:rPr>
          <w:rFonts w:hint="eastAsia"/>
          <w:i/>
          <w:color w:val="0000FF"/>
          <w:kern w:val="0"/>
          <w:sz w:val="24"/>
          <w:lang w:eastAsia="zh-CN"/>
        </w:rPr>
      </w:pPr>
      <w:r>
        <w:rPr>
          <w:rFonts w:hint="eastAsia"/>
          <w:i/>
          <w:color w:val="0000FF"/>
          <w:kern w:val="0"/>
          <w:sz w:val="24"/>
          <w:lang w:eastAsia="zh-CN"/>
        </w:rPr>
        <w:t>说明</w:t>
      </w:r>
      <w:r>
        <w:rPr>
          <w:rFonts w:hint="eastAsia"/>
          <w:i/>
          <w:color w:val="0000FF"/>
          <w:kern w:val="0"/>
          <w:sz w:val="24"/>
        </w:rPr>
        <w:t>:</w:t>
      </w:r>
      <w:r>
        <w:rPr>
          <w:rFonts w:hint="eastAsia"/>
          <w:i/>
          <w:color w:val="0000FF"/>
          <w:kern w:val="0"/>
          <w:sz w:val="24"/>
          <w:lang w:eastAsia="zh-CN"/>
        </w:rPr>
        <w:t>描述</w:t>
      </w:r>
      <w:r>
        <w:rPr>
          <w:rFonts w:hint="eastAsia"/>
          <w:i/>
          <w:color w:val="0000FF"/>
          <w:kern w:val="0"/>
          <w:sz w:val="24"/>
          <w:lang w:val="en-US" w:eastAsia="zh-CN"/>
        </w:rPr>
        <w:t>总体研究方案、研究内容、需解决的技术问题</w:t>
      </w:r>
      <w:r>
        <w:rPr>
          <w:rFonts w:hint="eastAsia"/>
          <w:i/>
          <w:color w:val="0000FF"/>
          <w:kern w:val="0"/>
          <w:sz w:val="24"/>
          <w:lang w:eastAsia="zh-CN"/>
        </w:rPr>
        <w:t>、合理的研究路径。</w:t>
      </w:r>
    </w:p>
    <w:p>
      <w:pPr>
        <w:rPr>
          <w:rFonts w:hint="eastAsia"/>
          <w:i/>
          <w:color w:val="0000FF"/>
          <w:kern w:val="0"/>
          <w:sz w:val="24"/>
          <w:lang w:eastAsia="zh-CN"/>
        </w:rPr>
      </w:pPr>
      <w:r>
        <w:rPr>
          <w:rFonts w:hint="eastAsia"/>
          <w:i/>
          <w:color w:val="0000FF"/>
          <w:kern w:val="0"/>
          <w:sz w:val="24"/>
          <w:lang w:eastAsia="zh-CN"/>
        </w:rPr>
        <w:t>说明存在的难题和风险以及应对措施。相关成功的工程案例，如有。</w:t>
      </w:r>
    </w:p>
    <w:p>
      <w:pPr>
        <w:rPr>
          <w:rFonts w:hint="eastAsia"/>
          <w:i/>
          <w:color w:val="0000FF"/>
          <w:kern w:val="0"/>
          <w:sz w:val="24"/>
          <w:lang w:eastAsia="zh-CN"/>
        </w:rPr>
      </w:pPr>
    </w:p>
    <w:p>
      <w:pPr>
        <w:rPr>
          <w:rFonts w:hint="eastAsia"/>
          <w:i/>
          <w:color w:val="0000FF"/>
          <w:kern w:val="0"/>
          <w:sz w:val="24"/>
          <w:lang w:eastAsia="zh-CN"/>
        </w:rPr>
      </w:pPr>
    </w:p>
    <w:p>
      <w:pPr>
        <w:numPr>
          <w:ilvl w:val="0"/>
          <w:numId w:val="36"/>
        </w:numPr>
        <w:tabs>
          <w:tab w:val="left" w:pos="0"/>
          <w:tab w:val="clear" w:pos="420"/>
        </w:tabs>
        <w:ind w:left="0" w:leftChars="0" w:firstLine="0" w:firstLineChars="0"/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  <w:t>研究计划和里程碑</w:t>
      </w:r>
    </w:p>
    <w:p>
      <w:pPr>
        <w:rPr>
          <w:rFonts w:hint="eastAsia"/>
          <w:i/>
          <w:color w:val="0000FF"/>
          <w:kern w:val="0"/>
          <w:sz w:val="24"/>
          <w:lang w:val="en-US" w:eastAsia="zh-CN"/>
        </w:rPr>
      </w:pPr>
      <w:r>
        <w:rPr>
          <w:rFonts w:hint="eastAsia"/>
          <w:i/>
          <w:color w:val="0000FF"/>
          <w:kern w:val="0"/>
          <w:sz w:val="24"/>
          <w:lang w:eastAsia="zh-CN"/>
        </w:rPr>
        <w:t>说明</w:t>
      </w:r>
      <w:r>
        <w:rPr>
          <w:rFonts w:hint="eastAsia"/>
          <w:i/>
          <w:color w:val="0000FF"/>
          <w:kern w:val="0"/>
          <w:sz w:val="24"/>
        </w:rPr>
        <w:t>:</w:t>
      </w:r>
      <w:r>
        <w:rPr>
          <w:rFonts w:hint="eastAsia"/>
          <w:i/>
          <w:color w:val="0000FF"/>
          <w:kern w:val="0"/>
          <w:sz w:val="24"/>
          <w:lang w:val="en-US" w:eastAsia="zh-CN"/>
        </w:rPr>
        <w:t>按季度分解项目计划和重点工作内容。</w:t>
      </w:r>
    </w:p>
    <w:p>
      <w:pPr>
        <w:pStyle w:val="11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表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SEQ 表 \* ARABIC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***</w:t>
      </w:r>
    </w:p>
    <w:tbl>
      <w:tblPr>
        <w:tblStyle w:val="3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314"/>
        <w:gridCol w:w="2052"/>
        <w:gridCol w:w="893"/>
        <w:gridCol w:w="894"/>
        <w:gridCol w:w="894"/>
        <w:gridCol w:w="894"/>
        <w:gridCol w:w="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  <w:t>编号</w:t>
            </w:r>
          </w:p>
        </w:tc>
        <w:tc>
          <w:tcPr>
            <w:tcW w:w="131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  <w:t>重点工作内容</w:t>
            </w:r>
          </w:p>
        </w:tc>
        <w:tc>
          <w:tcPr>
            <w:tcW w:w="2052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893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  <w:t>输入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  <w:t>输出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  <w:t>负责人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  <w:t>里程碑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  <w:t>风险项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31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  <w:t>***</w:t>
            </w:r>
          </w:p>
        </w:tc>
        <w:tc>
          <w:tcPr>
            <w:tcW w:w="2052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  <w:t>2020.04-2020.05</w:t>
            </w:r>
          </w:p>
        </w:tc>
        <w:tc>
          <w:tcPr>
            <w:tcW w:w="893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  <w:t>是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31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2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3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2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3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2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3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2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3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0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/>
                <w:bCs/>
                <w:i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tabs>
          <w:tab w:val="left" w:pos="0"/>
        </w:tabs>
        <w:ind w:leftChars="0"/>
        <w:rPr>
          <w:rFonts w:hint="default" w:ascii="Times New Roman" w:hAnsi="Times New Roman"/>
          <w:b/>
          <w:bCs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36"/>
        </w:numPr>
        <w:tabs>
          <w:tab w:val="left" w:pos="0"/>
          <w:tab w:val="clear" w:pos="420"/>
        </w:tabs>
        <w:ind w:left="0" w:leftChars="0" w:firstLine="0" w:firstLineChars="0"/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  <w:t>预期成果</w:t>
      </w:r>
      <w:commentRangeStart w:id="4"/>
      <w:r>
        <w:rPr>
          <w:rFonts w:hint="eastAsia" w:ascii="Times New Roman" w:hAnsi="Times New Roman"/>
          <w:b/>
          <w:bCs/>
          <w:i w:val="0"/>
          <w:color w:val="FF0000"/>
          <w:sz w:val="24"/>
          <w:szCs w:val="24"/>
          <w:lang w:val="en-US" w:eastAsia="zh-CN"/>
        </w:rPr>
        <w:t>及验收标准</w:t>
      </w:r>
      <w:commentRangeEnd w:id="4"/>
      <w:r>
        <w:commentReference w:id="4"/>
      </w:r>
    </w:p>
    <w:p>
      <w:pPr>
        <w:rPr>
          <w:rFonts w:hint="eastAsia"/>
          <w:i/>
          <w:color w:val="0000FF"/>
          <w:kern w:val="0"/>
          <w:sz w:val="24"/>
          <w:lang w:eastAsia="zh-CN"/>
        </w:rPr>
      </w:pPr>
      <w:r>
        <w:rPr>
          <w:rFonts w:hint="eastAsia"/>
          <w:i/>
          <w:color w:val="0000FF"/>
          <w:kern w:val="0"/>
          <w:sz w:val="24"/>
          <w:lang w:eastAsia="zh-CN"/>
        </w:rPr>
        <w:t>说明：分别描述可见和不可见的项目成果。对于可见成果，描述性能、功能和指标。</w:t>
      </w:r>
    </w:p>
    <w:p>
      <w:pPr>
        <w:numPr>
          <w:ilvl w:val="0"/>
          <w:numId w:val="36"/>
        </w:numPr>
        <w:tabs>
          <w:tab w:val="left" w:pos="0"/>
          <w:tab w:val="clear" w:pos="420"/>
        </w:tabs>
        <w:ind w:left="0" w:leftChars="0" w:firstLine="0" w:firstLineChars="0"/>
        <w:rPr>
          <w:rFonts w:hint="default" w:ascii="Times New Roman" w:hAnsi="Times New Roman"/>
          <w:b/>
          <w:bCs/>
          <w:i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  <w:t>知识产权评估</w:t>
      </w:r>
    </w:p>
    <w:p>
      <w:pPr>
        <w:rPr>
          <w:i/>
          <w:color w:val="0000FF"/>
          <w:kern w:val="0"/>
          <w:szCs w:val="21"/>
        </w:rPr>
      </w:pPr>
    </w:p>
    <w:p>
      <w:pPr>
        <w:numPr>
          <w:ilvl w:val="0"/>
          <w:numId w:val="36"/>
        </w:numPr>
        <w:tabs>
          <w:tab w:val="left" w:pos="0"/>
          <w:tab w:val="clear" w:pos="420"/>
        </w:tabs>
        <w:ind w:left="0" w:leftChars="0" w:firstLine="0" w:firstLineChars="0"/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  <w:t>相关领域的研究情况</w:t>
      </w:r>
    </w:p>
    <w:p>
      <w:pPr>
        <w:rPr>
          <w:rFonts w:hint="eastAsia" w:eastAsia="宋体"/>
          <w:i/>
          <w:color w:val="0000FF"/>
          <w:kern w:val="0"/>
          <w:sz w:val="24"/>
          <w:lang w:eastAsia="zh-CN"/>
        </w:rPr>
      </w:pPr>
      <w:r>
        <w:rPr>
          <w:rFonts w:hint="eastAsia"/>
          <w:i/>
          <w:color w:val="0000FF"/>
          <w:kern w:val="0"/>
          <w:sz w:val="24"/>
          <w:lang w:eastAsia="zh-CN"/>
        </w:rPr>
        <w:t>说明：</w:t>
      </w:r>
      <w:r>
        <w:rPr>
          <w:rFonts w:hint="eastAsia"/>
          <w:i/>
          <w:color w:val="0000FF"/>
          <w:kern w:val="0"/>
          <w:sz w:val="24"/>
          <w:lang w:val="en-US" w:eastAsia="zh-CN"/>
        </w:rPr>
        <w:t>申请人</w:t>
      </w:r>
      <w:r>
        <w:rPr>
          <w:rFonts w:hint="eastAsia"/>
          <w:i/>
          <w:color w:val="0000FF"/>
          <w:kern w:val="0"/>
          <w:sz w:val="24"/>
          <w:lang w:eastAsia="zh-CN"/>
        </w:rPr>
        <w:t>如实陈述</w:t>
      </w:r>
      <w:r>
        <w:rPr>
          <w:rFonts w:hint="eastAsia"/>
          <w:i/>
          <w:color w:val="0000FF"/>
          <w:kern w:val="0"/>
          <w:sz w:val="24"/>
          <w:lang w:val="en-US" w:eastAsia="zh-CN"/>
        </w:rPr>
        <w:t>本身在该项目</w:t>
      </w:r>
      <w:r>
        <w:rPr>
          <w:rFonts w:hint="eastAsia"/>
          <w:i/>
          <w:color w:val="0000FF"/>
          <w:kern w:val="0"/>
          <w:sz w:val="24"/>
          <w:lang w:eastAsia="zh-CN"/>
        </w:rPr>
        <w:t>相关领域的研究情况，并说明在该领域的先进性，不要简单硬靠。</w:t>
      </w:r>
    </w:p>
    <w:p/>
    <w:p/>
    <w:p>
      <w:pPr>
        <w:numPr>
          <w:ilvl w:val="0"/>
          <w:numId w:val="36"/>
        </w:numPr>
        <w:tabs>
          <w:tab w:val="left" w:pos="0"/>
          <w:tab w:val="clear" w:pos="420"/>
        </w:tabs>
        <w:ind w:left="0" w:leftChars="0" w:firstLine="0" w:firstLineChars="0"/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  <w:t>预算和说明（人民币）</w:t>
      </w:r>
    </w:p>
    <w:p>
      <w:pPr>
        <w:rPr>
          <w:rFonts w:hint="eastAsia"/>
          <w:i/>
          <w:color w:val="0000FF"/>
          <w:kern w:val="0"/>
          <w:sz w:val="24"/>
          <w:lang w:eastAsia="zh-CN"/>
        </w:rPr>
      </w:pPr>
      <w:r>
        <w:rPr>
          <w:rFonts w:hint="eastAsia"/>
          <w:i/>
          <w:color w:val="0000FF"/>
          <w:kern w:val="0"/>
          <w:sz w:val="24"/>
          <w:lang w:eastAsia="zh-CN"/>
        </w:rPr>
        <w:t>说明：经费预算，包括学生工资、硬件费用等，提供费用清单和相应的简要说明。其他合理费用可一并说明。</w:t>
      </w:r>
    </w:p>
    <w:p>
      <w:pPr>
        <w:rPr>
          <w:rFonts w:hint="eastAsia"/>
          <w:i/>
          <w:color w:val="0000FF"/>
          <w:kern w:val="0"/>
          <w:sz w:val="24"/>
          <w:lang w:val="en-US" w:eastAsia="zh-CN"/>
        </w:rPr>
      </w:pPr>
      <w:r>
        <w:rPr>
          <w:rFonts w:hint="eastAsia"/>
          <w:i/>
          <w:color w:val="0000FF"/>
          <w:kern w:val="0"/>
          <w:sz w:val="24"/>
          <w:lang w:val="en-US" w:eastAsia="zh-CN"/>
        </w:rPr>
        <w:t>根据研究计划，按年度和类别进行经费分解和测算。</w:t>
      </w:r>
    </w:p>
    <w:p>
      <w:pPr>
        <w:pStyle w:val="201"/>
        <w:keepNext w:val="0"/>
        <w:keepLines w:val="0"/>
        <w:pageBreakBefore w:val="0"/>
        <w:widowControl w:val="0"/>
        <w:numPr>
          <w:ilvl w:val="0"/>
          <w:numId w:val="37"/>
        </w:numPr>
        <w:tabs>
          <w:tab w:val="left" w:pos="397"/>
          <w:tab w:val="clear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outlineLvl w:val="9"/>
        <w:rPr>
          <w:rFonts w:hint="eastAsia" w:ascii="FrutigerNext LT Regular" w:hAnsi="FrutigerNext LT Regular"/>
          <w:b w:val="0"/>
          <w:bCs/>
          <w:sz w:val="24"/>
          <w:szCs w:val="24"/>
          <w:lang w:val="en-US" w:eastAsia="zh-CN"/>
        </w:rPr>
      </w:pPr>
      <w:r>
        <w:rPr>
          <w:rFonts w:hint="eastAsia" w:ascii="FrutigerNext LT Regular" w:hAnsi="FrutigerNext LT Regular"/>
          <w:b w:val="0"/>
          <w:bCs/>
          <w:sz w:val="24"/>
          <w:szCs w:val="24"/>
          <w:lang w:val="en-US" w:eastAsia="zh-CN"/>
        </w:rPr>
        <w:t>经费预算（单位：万元）</w:t>
      </w:r>
    </w:p>
    <w:tbl>
      <w:tblPr>
        <w:tblStyle w:val="3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19"/>
        <w:gridCol w:w="1419"/>
        <w:gridCol w:w="1766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commentRangeStart w:id="5"/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序号</w:t>
            </w:r>
            <w:commentRangeEnd w:id="5"/>
            <w:r>
              <w:rPr>
                <w:rFonts w:hint="default"/>
                <w:i w:val="0"/>
                <w:iCs/>
              </w:rPr>
              <w:commentReference w:id="5"/>
            </w: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类别/年份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20**年</w:t>
            </w:r>
          </w:p>
        </w:tc>
        <w:tc>
          <w:tcPr>
            <w:tcW w:w="1766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20**年</w:t>
            </w:r>
          </w:p>
        </w:tc>
        <w:tc>
          <w:tcPr>
            <w:tcW w:w="1073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专用费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766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073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材料费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766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073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外协费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766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073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燃料动力费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766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073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事物费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766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073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固定资产折旧费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766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073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管理费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766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073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工资及劳务费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766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073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766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073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766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073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</w:tr>
    </w:tbl>
    <w:p>
      <w:pPr>
        <w:rPr>
          <w:rFonts w:hint="default"/>
          <w:i/>
          <w:color w:val="0000FF"/>
          <w:kern w:val="0"/>
          <w:sz w:val="24"/>
          <w:lang w:val="en-US" w:eastAsia="zh-CN"/>
        </w:rPr>
      </w:pPr>
    </w:p>
    <w:p>
      <w:pPr>
        <w:pStyle w:val="201"/>
        <w:keepNext w:val="0"/>
        <w:keepLines w:val="0"/>
        <w:pageBreakBefore w:val="0"/>
        <w:widowControl w:val="0"/>
        <w:numPr>
          <w:ilvl w:val="0"/>
          <w:numId w:val="37"/>
        </w:numPr>
        <w:tabs>
          <w:tab w:val="left" w:pos="397"/>
          <w:tab w:val="clear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outlineLvl w:val="9"/>
        <w:rPr>
          <w:rFonts w:hint="eastAsia" w:ascii="FrutigerNext LT Regular" w:hAnsi="FrutigerNext LT Regular"/>
          <w:b w:val="0"/>
          <w:bCs/>
          <w:sz w:val="24"/>
          <w:szCs w:val="24"/>
          <w:lang w:val="en-US" w:eastAsia="zh-CN"/>
        </w:rPr>
      </w:pPr>
      <w:r>
        <w:rPr>
          <w:rFonts w:hint="eastAsia" w:ascii="FrutigerNext LT Regular" w:hAnsi="FrutigerNext LT Regular"/>
          <w:b w:val="0"/>
          <w:bCs/>
          <w:sz w:val="24"/>
          <w:szCs w:val="24"/>
          <w:lang w:val="en-US" w:eastAsia="zh-CN"/>
        </w:rPr>
        <w:t>经费详细分解</w:t>
      </w:r>
    </w:p>
    <w:p>
      <w:pPr>
        <w:keepNext w:val="0"/>
        <w:keepLines w:val="0"/>
        <w:pageBreakBefore w:val="0"/>
        <w:widowControl w:val="0"/>
        <w:numPr>
          <w:ilvl w:val="0"/>
          <w:numId w:val="3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outlineLvl w:val="9"/>
        <w:rPr>
          <w:rFonts w:hint="eastAsia" w:ascii="宋体" w:hAnsi="宋体" w:eastAsia="宋体" w:cs="宋体"/>
          <w:i w:val="0"/>
          <w:iCs/>
          <w:color w:val="000000"/>
          <w:kern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/>
          <w:color w:val="000000"/>
          <w:kern w:val="0"/>
          <w:sz w:val="24"/>
          <w:szCs w:val="24"/>
          <w:shd w:val="clear" w:color="auto" w:fill="auto"/>
          <w:lang w:val="en-US" w:eastAsia="zh-CN"/>
        </w:rPr>
        <w:t>专用费：**万，主要用于****。</w:t>
      </w:r>
    </w:p>
    <w:p>
      <w:pPr>
        <w:keepNext w:val="0"/>
        <w:keepLines w:val="0"/>
        <w:pageBreakBefore w:val="0"/>
        <w:widowControl w:val="0"/>
        <w:numPr>
          <w:ilvl w:val="0"/>
          <w:numId w:val="3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outlineLvl w:val="9"/>
        <w:rPr>
          <w:rFonts w:hint="eastAsia" w:ascii="宋体" w:hAnsi="宋体" w:eastAsia="宋体" w:cs="宋体"/>
          <w:i w:val="0"/>
          <w:iCs/>
          <w:color w:val="000000"/>
          <w:kern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/>
          <w:color w:val="000000"/>
          <w:kern w:val="0"/>
          <w:sz w:val="24"/>
          <w:szCs w:val="24"/>
          <w:shd w:val="clear" w:color="auto" w:fill="auto"/>
          <w:lang w:val="en-US" w:eastAsia="zh-CN"/>
        </w:rPr>
        <w:t>材料费：**万，主要用于****。</w:t>
      </w:r>
    </w:p>
    <w:p>
      <w:pPr>
        <w:keepNext w:val="0"/>
        <w:keepLines w:val="0"/>
        <w:pageBreakBefore w:val="0"/>
        <w:widowControl w:val="0"/>
        <w:numPr>
          <w:ilvl w:val="0"/>
          <w:numId w:val="3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outlineLvl w:val="9"/>
        <w:rPr>
          <w:rFonts w:hint="eastAsia" w:ascii="宋体" w:hAnsi="宋体" w:eastAsia="宋体" w:cs="宋体"/>
          <w:i w:val="0"/>
          <w:iCs/>
          <w:color w:val="000000"/>
          <w:kern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/>
          <w:color w:val="000000"/>
          <w:kern w:val="0"/>
          <w:sz w:val="24"/>
          <w:szCs w:val="24"/>
          <w:shd w:val="clear" w:color="auto" w:fill="auto"/>
          <w:lang w:val="en-US" w:eastAsia="zh-CN"/>
        </w:rPr>
        <w:t>外协费：**万，主要用于****。如有，需对外协内容及必要性进行详细说明，并对经费进行详细估算。同时列出潜在合作单位，并对其承担外协任务的能力进行说明。</w:t>
      </w:r>
    </w:p>
    <w:p>
      <w:pPr>
        <w:keepNext w:val="0"/>
        <w:keepLines w:val="0"/>
        <w:pageBreakBefore w:val="0"/>
        <w:widowControl w:val="0"/>
        <w:numPr>
          <w:ilvl w:val="0"/>
          <w:numId w:val="3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outlineLvl w:val="9"/>
        <w:rPr>
          <w:rFonts w:hint="eastAsia" w:ascii="宋体" w:hAnsi="宋体" w:eastAsia="宋体" w:cs="宋体"/>
          <w:i w:val="0"/>
          <w:iCs/>
          <w:color w:val="000000"/>
          <w:kern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/>
          <w:color w:val="000000"/>
          <w:kern w:val="0"/>
          <w:sz w:val="24"/>
          <w:szCs w:val="24"/>
          <w:shd w:val="clear" w:color="auto" w:fill="auto"/>
          <w:lang w:val="en-US" w:eastAsia="zh-CN"/>
        </w:rPr>
        <w:t>燃料动力费：**万，主要用于****。</w:t>
      </w:r>
    </w:p>
    <w:p>
      <w:pPr>
        <w:keepNext w:val="0"/>
        <w:keepLines w:val="0"/>
        <w:pageBreakBefore w:val="0"/>
        <w:widowControl w:val="0"/>
        <w:numPr>
          <w:ilvl w:val="0"/>
          <w:numId w:val="3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outlineLvl w:val="9"/>
        <w:rPr>
          <w:rFonts w:hint="eastAsia" w:ascii="宋体" w:hAnsi="宋体" w:eastAsia="宋体" w:cs="宋体"/>
          <w:i w:val="0"/>
          <w:iCs/>
          <w:color w:val="000000"/>
          <w:kern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/>
          <w:color w:val="000000"/>
          <w:kern w:val="0"/>
          <w:sz w:val="24"/>
          <w:szCs w:val="24"/>
          <w:shd w:val="clear" w:color="auto" w:fill="auto"/>
          <w:lang w:val="en-US" w:eastAsia="zh-CN"/>
        </w:rPr>
        <w:t>事物费：**万，主要用于****。</w:t>
      </w:r>
    </w:p>
    <w:p>
      <w:pPr>
        <w:keepNext w:val="0"/>
        <w:keepLines w:val="0"/>
        <w:pageBreakBefore w:val="0"/>
        <w:widowControl w:val="0"/>
        <w:numPr>
          <w:ilvl w:val="0"/>
          <w:numId w:val="3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outlineLvl w:val="9"/>
        <w:rPr>
          <w:rFonts w:hint="eastAsia" w:ascii="宋体" w:hAnsi="宋体" w:eastAsia="宋体" w:cs="宋体"/>
          <w:i w:val="0"/>
          <w:iCs/>
          <w:color w:val="000000"/>
          <w:kern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/>
          <w:color w:val="000000"/>
          <w:kern w:val="0"/>
          <w:sz w:val="24"/>
          <w:szCs w:val="24"/>
          <w:shd w:val="clear" w:color="auto" w:fill="auto"/>
          <w:lang w:val="en-US" w:eastAsia="zh-CN"/>
        </w:rPr>
        <w:t>固定资产折旧费：**万，主要用于****。</w:t>
      </w:r>
    </w:p>
    <w:p>
      <w:pPr>
        <w:keepNext w:val="0"/>
        <w:keepLines w:val="0"/>
        <w:pageBreakBefore w:val="0"/>
        <w:widowControl w:val="0"/>
        <w:numPr>
          <w:ilvl w:val="0"/>
          <w:numId w:val="3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outlineLvl w:val="9"/>
        <w:rPr>
          <w:rFonts w:hint="eastAsia" w:ascii="宋体" w:hAnsi="宋体" w:eastAsia="宋体" w:cs="宋体"/>
          <w:i w:val="0"/>
          <w:iCs/>
          <w:color w:val="000000"/>
          <w:kern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/>
          <w:color w:val="000000"/>
          <w:kern w:val="0"/>
          <w:sz w:val="24"/>
          <w:szCs w:val="24"/>
          <w:shd w:val="clear" w:color="auto" w:fill="auto"/>
          <w:lang w:val="en-US" w:eastAsia="zh-CN"/>
        </w:rPr>
        <w:t>管理费：**万，主要用于****。</w:t>
      </w:r>
    </w:p>
    <w:p>
      <w:pPr>
        <w:keepNext w:val="0"/>
        <w:keepLines w:val="0"/>
        <w:pageBreakBefore w:val="0"/>
        <w:widowControl w:val="0"/>
        <w:numPr>
          <w:ilvl w:val="0"/>
          <w:numId w:val="3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outlineLvl w:val="9"/>
        <w:rPr>
          <w:rFonts w:hint="eastAsia" w:ascii="宋体" w:hAnsi="宋体" w:eastAsia="宋体" w:cs="宋体"/>
          <w:i w:val="0"/>
          <w:iCs/>
          <w:color w:val="000000"/>
          <w:kern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/>
          <w:color w:val="000000"/>
          <w:kern w:val="0"/>
          <w:sz w:val="24"/>
          <w:szCs w:val="24"/>
          <w:shd w:val="clear" w:color="auto" w:fill="auto"/>
          <w:lang w:val="en-US" w:eastAsia="zh-CN"/>
        </w:rPr>
        <w:t>工资及劳务费：**万，主要用于****。</w:t>
      </w:r>
    </w:p>
    <w:p>
      <w:pPr>
        <w:numPr>
          <w:ilvl w:val="0"/>
          <w:numId w:val="0"/>
        </w:numPr>
        <w:rPr>
          <w:rFonts w:hint="default"/>
          <w:i/>
          <w:color w:val="0000FF"/>
          <w:kern w:val="0"/>
          <w:sz w:val="24"/>
          <w:szCs w:val="24"/>
          <w:lang w:val="en-US" w:eastAsia="zh-CN"/>
        </w:rPr>
      </w:pPr>
      <w:r>
        <w:rPr>
          <w:rFonts w:hint="eastAsia"/>
          <w:i/>
          <w:color w:val="0000FF"/>
          <w:kern w:val="0"/>
          <w:sz w:val="24"/>
          <w:szCs w:val="24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36"/>
        </w:numPr>
        <w:tabs>
          <w:tab w:val="left" w:pos="0"/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outlineLvl w:val="9"/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  <w:t>组织及分工</w:t>
      </w:r>
    </w:p>
    <w:p>
      <w:pPr>
        <w:pStyle w:val="201"/>
        <w:keepNext w:val="0"/>
        <w:keepLines w:val="0"/>
        <w:pageBreakBefore w:val="0"/>
        <w:widowControl w:val="0"/>
        <w:numPr>
          <w:ilvl w:val="0"/>
          <w:numId w:val="3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outlineLvl w:val="9"/>
        <w:rPr>
          <w:rFonts w:ascii="FrutigerNext LT Regular" w:hAnsi="FrutigerNext LT Regular"/>
          <w:sz w:val="24"/>
          <w:szCs w:val="24"/>
        </w:rPr>
      </w:pPr>
      <w:r>
        <w:rPr>
          <w:rFonts w:hint="eastAsia" w:ascii="FrutigerNext LT Regular" w:hAnsi="FrutigerNext LT Regular"/>
          <w:b w:val="0"/>
          <w:bCs/>
          <w:sz w:val="24"/>
          <w:szCs w:val="24"/>
          <w:lang w:eastAsia="zh-CN"/>
        </w:rPr>
        <w:t>申请人简历</w:t>
      </w:r>
      <w:r>
        <w:rPr>
          <w:rFonts w:ascii="FrutigerNext LT Regular" w:hAnsi="FrutigerNext LT Regular"/>
          <w:sz w:val="24"/>
          <w:szCs w:val="24"/>
        </w:rPr>
        <w:t xml:space="preserve"> </w:t>
      </w:r>
    </w:p>
    <w:p>
      <w:pPr>
        <w:numPr>
          <w:ilvl w:val="0"/>
          <w:numId w:val="0"/>
        </w:numPr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</w:pPr>
      <w:r>
        <w:rPr>
          <w:rFonts w:hint="eastAsia"/>
          <w:i/>
          <w:color w:val="0000FF"/>
          <w:kern w:val="0"/>
          <w:sz w:val="24"/>
          <w:lang w:eastAsia="zh-CN"/>
        </w:rPr>
        <w:t>说明</w:t>
      </w:r>
      <w:r>
        <w:rPr>
          <w:rFonts w:hint="eastAsia"/>
          <w:i/>
          <w:color w:val="0000FF"/>
          <w:kern w:val="0"/>
          <w:sz w:val="24"/>
        </w:rPr>
        <w:t xml:space="preserve">: </w:t>
      </w:r>
      <w:r>
        <w:rPr>
          <w:rFonts w:hint="eastAsia"/>
          <w:i/>
          <w:color w:val="0000FF"/>
          <w:kern w:val="0"/>
          <w:sz w:val="24"/>
          <w:lang w:eastAsia="zh-CN"/>
        </w:rPr>
        <w:t>请提供与</w:t>
      </w:r>
      <w:r>
        <w:rPr>
          <w:rFonts w:hint="eastAsia"/>
          <w:i/>
          <w:color w:val="C00000"/>
          <w:kern w:val="0"/>
          <w:sz w:val="24"/>
          <w:lang w:eastAsia="zh-CN"/>
        </w:rPr>
        <w:t>本研究相关的</w:t>
      </w:r>
      <w:r>
        <w:rPr>
          <w:rFonts w:hint="eastAsia"/>
          <w:i/>
          <w:color w:val="0000FF"/>
          <w:kern w:val="0"/>
          <w:sz w:val="24"/>
          <w:lang w:eastAsia="zh-CN"/>
        </w:rPr>
        <w:t>申请人及研究团队的介绍。</w:t>
      </w:r>
    </w:p>
    <w:p>
      <w:pPr>
        <w:pStyle w:val="201"/>
        <w:numPr>
          <w:ilvl w:val="0"/>
          <w:numId w:val="0"/>
        </w:numPr>
        <w:tabs>
          <w:tab w:val="left" w:pos="397"/>
        </w:tabs>
        <w:ind w:leftChars="0"/>
        <w:rPr>
          <w:rFonts w:ascii="FrutigerNext LT Regular" w:hAnsi="FrutigerNext LT Regular"/>
          <w:szCs w:val="21"/>
        </w:rPr>
      </w:pPr>
    </w:p>
    <w:p>
      <w:pPr>
        <w:pStyle w:val="201"/>
        <w:keepNext w:val="0"/>
        <w:keepLines w:val="0"/>
        <w:pageBreakBefore w:val="0"/>
        <w:widowControl w:val="0"/>
        <w:numPr>
          <w:ilvl w:val="0"/>
          <w:numId w:val="3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outlineLvl w:val="9"/>
        <w:rPr>
          <w:rFonts w:hint="eastAsia" w:ascii="FrutigerNext LT Regular" w:hAnsi="FrutigerNext LT Regular"/>
          <w:b w:val="0"/>
          <w:bCs/>
          <w:sz w:val="24"/>
          <w:szCs w:val="24"/>
          <w:lang w:eastAsia="zh-CN"/>
        </w:rPr>
      </w:pPr>
      <w:r>
        <w:rPr>
          <w:rFonts w:hint="eastAsia" w:ascii="FrutigerNext LT Regular" w:hAnsi="FrutigerNext LT Regular"/>
          <w:b w:val="0"/>
          <w:bCs/>
          <w:sz w:val="24"/>
          <w:szCs w:val="24"/>
          <w:lang w:eastAsia="zh-CN"/>
        </w:rPr>
        <w:t>研究团队介绍</w:t>
      </w:r>
    </w:p>
    <w:p>
      <w:pPr>
        <w:numPr>
          <w:ilvl w:val="0"/>
          <w:numId w:val="0"/>
        </w:numPr>
        <w:rPr>
          <w:rFonts w:hint="eastAsia"/>
          <w:i/>
          <w:color w:val="0000FF"/>
          <w:kern w:val="0"/>
          <w:sz w:val="24"/>
          <w:lang w:eastAsia="zh-CN"/>
        </w:rPr>
      </w:pPr>
      <w:r>
        <w:rPr>
          <w:rFonts w:hint="eastAsia"/>
          <w:i/>
          <w:color w:val="0000FF"/>
          <w:kern w:val="0"/>
          <w:sz w:val="24"/>
          <w:lang w:eastAsia="zh-CN"/>
        </w:rPr>
        <w:t>说明</w:t>
      </w:r>
      <w:r>
        <w:rPr>
          <w:rFonts w:hint="eastAsia"/>
          <w:i/>
          <w:color w:val="0000FF"/>
          <w:kern w:val="0"/>
          <w:sz w:val="24"/>
        </w:rPr>
        <w:t xml:space="preserve">: </w:t>
      </w:r>
      <w:r>
        <w:rPr>
          <w:rFonts w:hint="eastAsia"/>
          <w:i/>
          <w:color w:val="0000FF"/>
          <w:kern w:val="0"/>
          <w:sz w:val="24"/>
          <w:lang w:eastAsia="zh-CN"/>
        </w:rPr>
        <w:t>请提供与</w:t>
      </w:r>
      <w:r>
        <w:rPr>
          <w:rFonts w:hint="eastAsia"/>
          <w:i/>
          <w:color w:val="C00000"/>
          <w:kern w:val="0"/>
          <w:sz w:val="24"/>
          <w:lang w:eastAsia="zh-CN"/>
        </w:rPr>
        <w:t>本研究相关的</w:t>
      </w:r>
      <w:r>
        <w:rPr>
          <w:rFonts w:hint="eastAsia"/>
          <w:i/>
          <w:color w:val="0000FF"/>
          <w:kern w:val="0"/>
          <w:sz w:val="24"/>
          <w:lang w:eastAsia="zh-CN"/>
        </w:rPr>
        <w:t>申请人及研究团队的介绍。</w:t>
      </w:r>
    </w:p>
    <w:tbl>
      <w:tblPr>
        <w:tblStyle w:val="3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19"/>
        <w:gridCol w:w="1419"/>
        <w:gridCol w:w="1766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职务职称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部门/院系</w:t>
            </w:r>
          </w:p>
        </w:tc>
        <w:tc>
          <w:tcPr>
            <w:tcW w:w="1766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承担的工作</w:t>
            </w:r>
          </w:p>
        </w:tc>
        <w:tc>
          <w:tcPr>
            <w:tcW w:w="1073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41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766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  <w:tc>
          <w:tcPr>
            <w:tcW w:w="1073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i w:val="0"/>
                <w:iCs/>
                <w:color w:val="0000FF"/>
                <w:kern w:val="0"/>
                <w:sz w:val="24"/>
                <w:vertAlign w:val="baseline"/>
                <w:lang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  <w:t>注意：方案不得涉及知识产权侵权、纠纷或其他有争议内容。</w:t>
      </w:r>
    </w:p>
    <w:p>
      <w:pPr>
        <w:numPr>
          <w:ilvl w:val="0"/>
          <w:numId w:val="0"/>
        </w:numPr>
        <w:rPr>
          <w:rFonts w:hint="eastAsia" w:ascii="Times New Roman" w:hAnsi="Times New Roman"/>
          <w:b/>
          <w:bCs/>
          <w:i w:val="0"/>
          <w:sz w:val="24"/>
          <w:szCs w:val="24"/>
          <w:lang w:val="en-US" w:eastAsia="zh-CN"/>
        </w:rPr>
      </w:pPr>
    </w:p>
    <w:p>
      <w:pPr>
        <w:widowControl/>
        <w:jc w:val="center"/>
        <w:rPr>
          <w:rFonts w:hint="eastAsia" w:ascii="黑体" w:hAnsi="黑体" w:eastAsia="黑体"/>
          <w:szCs w:val="22"/>
        </w:rPr>
      </w:pPr>
      <w:bookmarkStart w:id="4" w:name="mbookmark8"/>
      <w:r>
        <w:drawing>
          <wp:inline distT="0" distB="0" distL="0" distR="0">
            <wp:extent cx="1504950" cy="38100"/>
            <wp:effectExtent l="0" t="0" r="6350" b="0"/>
            <wp:docPr id="28" name="图片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"/>
      <w:bookmarkEnd w:id="4"/>
    </w:p>
    <w:sectPr>
      <w:headerReference r:id="rId5" w:type="default"/>
      <w:footerReference r:id="rId6" w:type="default"/>
      <w:pgSz w:w="11906" w:h="16838"/>
      <w:pgMar w:top="851" w:right="567" w:bottom="567" w:left="567" w:header="851" w:footer="284" w:gutter="851"/>
      <w:cols w:space="425" w:num="1"/>
      <w:docGrid w:type="linesAndChar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杨坤" w:date="2021-05-23T19:08:21Z" w:initials="">
    <w:p w14:paraId="34AB3F0B">
      <w:pPr>
        <w:pStyle w:val="1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提交时删除；注意修改页眉页码</w:t>
      </w:r>
    </w:p>
  </w:comment>
  <w:comment w:id="1" w:author="杨坤" w:date="2021-05-23T19:10:52Z" w:initials="">
    <w:p w14:paraId="1C74342D">
      <w:pPr>
        <w:pStyle w:val="1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该处填写姓名，</w:t>
      </w:r>
      <w:r>
        <w:rPr>
          <w:rFonts w:hint="eastAsia"/>
          <w:b/>
          <w:bCs/>
          <w:lang w:val="en-US" w:eastAsia="zh-CN"/>
        </w:rPr>
        <w:t>并且加上</w:t>
      </w:r>
      <w:r>
        <w:rPr>
          <w:rFonts w:hint="eastAsia"/>
          <w:lang w:val="en-US" w:eastAsia="zh-CN"/>
        </w:rPr>
        <w:t>手签</w:t>
      </w:r>
    </w:p>
  </w:comment>
  <w:comment w:id="2" w:author="杨坤" w:date="2021-05-23T19:05:27Z" w:initials="">
    <w:p w14:paraId="1296576A">
      <w:pPr>
        <w:pStyle w:val="1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提交时删除说明</w:t>
      </w:r>
    </w:p>
  </w:comment>
  <w:comment w:id="3" w:author="杨坤" w:date="2020-12-19T16:58:00Z" w:initials="">
    <w:p w14:paraId="3CF50698">
      <w:pPr>
        <w:pStyle w:val="13"/>
        <w:rPr>
          <w:rFonts w:hint="eastAsia"/>
          <w:lang w:eastAsia="zh-CN"/>
        </w:rPr>
      </w:pPr>
      <w:r>
        <w:rPr>
          <w:rFonts w:hint="eastAsia"/>
          <w:lang w:eastAsia="zh-CN"/>
        </w:rPr>
        <w:t>一级标题字体：宋体小四加粗</w:t>
      </w:r>
    </w:p>
    <w:p w14:paraId="1D8019E2">
      <w:pPr>
        <w:pStyle w:val="13"/>
        <w:rPr>
          <w:rFonts w:hint="eastAsia"/>
          <w:lang w:eastAsia="zh-CN"/>
        </w:rPr>
      </w:pPr>
      <w:r>
        <w:rPr>
          <w:rFonts w:hint="eastAsia"/>
          <w:lang w:eastAsia="zh-CN"/>
        </w:rPr>
        <w:t>正文字体：宋体小四、黑色、不加粗、不倾斜</w:t>
      </w:r>
    </w:p>
    <w:p w14:paraId="799B3427">
      <w:pPr>
        <w:pStyle w:val="13"/>
        <w:rPr>
          <w:rFonts w:hint="eastAsia"/>
          <w:lang w:eastAsia="zh-CN"/>
        </w:rPr>
      </w:pPr>
      <w:r>
        <w:rPr>
          <w:rFonts w:hint="eastAsia"/>
          <w:lang w:eastAsia="zh-CN"/>
        </w:rPr>
        <w:t>编号：按模板示例</w:t>
      </w:r>
    </w:p>
    <w:p w14:paraId="35E50339">
      <w:pPr>
        <w:pStyle w:val="13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表格</w:t>
      </w:r>
      <w:r>
        <w:rPr>
          <w:rFonts w:hint="eastAsia"/>
          <w:lang w:val="en-US" w:eastAsia="zh-CN"/>
        </w:rPr>
        <w:t>/图片编号且要有名称</w:t>
      </w:r>
    </w:p>
    <w:p w14:paraId="114B56FD">
      <w:pPr>
        <w:pStyle w:val="1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正文排版：1.5倍行间距</w:t>
      </w:r>
    </w:p>
    <w:p w14:paraId="41806ECB">
      <w:pPr>
        <w:pStyle w:val="13"/>
        <w:rPr>
          <w:rFonts w:hint="eastAsia"/>
          <w:lang w:val="en-US" w:eastAsia="zh-CN"/>
        </w:rPr>
      </w:pPr>
    </w:p>
    <w:p w14:paraId="444B1674">
      <w:pPr>
        <w:pStyle w:val="1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注意检查页码</w:t>
      </w:r>
    </w:p>
  </w:comment>
  <w:comment w:id="4" w:author="杨坤" w:date="2020-12-19T16:55:00Z" w:initials="">
    <w:p w14:paraId="145738DD">
      <w:pPr>
        <w:pStyle w:val="13"/>
        <w:rPr>
          <w:rFonts w:hint="eastAsia"/>
          <w:lang w:eastAsia="zh-CN"/>
        </w:rPr>
      </w:pPr>
      <w:r>
        <w:rPr>
          <w:rFonts w:hint="eastAsia"/>
          <w:lang w:eastAsia="zh-CN"/>
        </w:rPr>
        <w:t>上飞院项目负责人协调申请人补充验收标准，达成一致，并提交创新谷确认</w:t>
      </w:r>
    </w:p>
    <w:p w14:paraId="25607C0F">
      <w:pPr>
        <w:pStyle w:val="13"/>
        <w:rPr>
          <w:rFonts w:hint="eastAsia"/>
          <w:lang w:eastAsia="zh-CN"/>
        </w:rPr>
      </w:pPr>
      <w:r>
        <w:rPr>
          <w:rFonts w:hint="eastAsia"/>
          <w:lang w:eastAsia="zh-CN"/>
        </w:rPr>
        <w:t>预期成果应明确成果形式及数量，成果形式可采取下列形式：</w:t>
      </w:r>
    </w:p>
    <w:p w14:paraId="6AF75B2E">
      <w:pPr>
        <w:pStyle w:val="13"/>
        <w:numPr>
          <w:ilvl w:val="0"/>
          <w:numId w:val="35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产品设计、工艺规程、材料配方和其他图纸、规范、标准、方法、论文、报告等技术文件；</w:t>
      </w:r>
    </w:p>
    <w:p w14:paraId="063314B1">
      <w:pPr>
        <w:pStyle w:val="13"/>
        <w:numPr>
          <w:ilvl w:val="0"/>
          <w:numId w:val="35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磁盘、磁带、计算机软件、工具；</w:t>
      </w:r>
    </w:p>
    <w:p w14:paraId="5A0137CF">
      <w:pPr>
        <w:pStyle w:val="13"/>
        <w:numPr>
          <w:ilvl w:val="0"/>
          <w:numId w:val="35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样品、样机；</w:t>
      </w:r>
    </w:p>
    <w:p w14:paraId="02F9320C">
      <w:pPr>
        <w:pStyle w:val="13"/>
        <w:numPr>
          <w:ilvl w:val="0"/>
          <w:numId w:val="35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成套技术设备</w:t>
      </w:r>
    </w:p>
    <w:p w14:paraId="56E50635">
      <w:pPr>
        <w:pStyle w:val="13"/>
        <w:numPr>
          <w:ilvl w:val="0"/>
          <w:numId w:val="35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其他</w:t>
      </w:r>
    </w:p>
  </w:comment>
  <w:comment w:id="5" w:author="杨坤" w:date="2021-05-23T19:04:36Z" w:initials="">
    <w:p w14:paraId="7153605B">
      <w:pPr>
        <w:pStyle w:val="1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图表注意编号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4AB3F0B" w15:done="0"/>
  <w15:commentEx w15:paraId="1C74342D" w15:done="0"/>
  <w15:commentEx w15:paraId="1296576A" w15:done="0"/>
  <w15:commentEx w15:paraId="444B1674" w15:done="0"/>
  <w15:commentEx w15:paraId="56E50635" w15:done="0"/>
  <w15:commentEx w15:paraId="7153605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宋体屭镼.镼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文细黑">
    <w:panose1 w:val="02010600040101010101"/>
    <w:charset w:val="86"/>
    <w:family w:val="roman"/>
    <w:pitch w:val="default"/>
    <w:sig w:usb0="00000287" w:usb1="080F0000" w:usb2="00000000" w:usb3="00000000" w:csb0="0004009F" w:csb1="DFD70000"/>
  </w:font>
  <w:font w:name="FrutigerNext LT Regular">
    <w:altName w:val="Segoe Print"/>
    <w:panose1 w:val="020B0803040504020204"/>
    <w:charset w:val="00"/>
    <w:family w:val="swiss"/>
    <w:pitch w:val="default"/>
    <w:sig w:usb0="00000000" w:usb1="00000000" w:usb2="00000000" w:usb3="00000000" w:csb0="0000011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36"/>
      <w:tblW w:w="8528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8528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jc w:val="center"/>
      </w:trPr>
      <w:tc>
        <w:tcPr>
          <w:tcW w:w="8528" w:type="dxa"/>
        </w:tcPr>
        <w:p>
          <w:pPr>
            <w:keepNext w:val="0"/>
            <w:keepLines w:val="0"/>
            <w:suppressLineNumbers w:val="0"/>
            <w:autoSpaceDE w:val="0"/>
            <w:autoSpaceDN w:val="0"/>
            <w:adjustRightInd w:val="0"/>
            <w:spacing w:before="0" w:beforeAutospacing="0" w:after="0" w:afterAutospacing="0"/>
            <w:ind w:left="0" w:right="360" w:firstLine="360"/>
            <w:jc w:val="center"/>
            <w:rPr>
              <w:rFonts w:hint="default" w:ascii="黑体" w:eastAsia="黑体" w:cs="黑体"/>
              <w:color w:val="9B9B9B"/>
              <w:kern w:val="0"/>
              <w:szCs w:val="21"/>
            </w:rPr>
          </w:pPr>
          <w:r>
            <w:rPr>
              <w:rFonts w:hint="eastAsia" w:ascii="黑体" w:eastAsia="黑体" w:cs="黑体"/>
              <w:color w:val="9B9B9B"/>
              <w:kern w:val="0"/>
              <w:szCs w:val="21"/>
            </w:rPr>
            <w:t>版权声明</w:t>
          </w:r>
        </w:p>
        <w:p>
          <w:pPr>
            <w:keepNext w:val="0"/>
            <w:keepLines w:val="0"/>
            <w:suppressLineNumbers w:val="0"/>
            <w:autoSpaceDE w:val="0"/>
            <w:autoSpaceDN w:val="0"/>
            <w:adjustRightInd w:val="0"/>
            <w:spacing w:before="0" w:beforeAutospacing="0" w:after="0" w:afterAutospacing="0"/>
            <w:ind w:left="0" w:right="0"/>
            <w:jc w:val="left"/>
            <w:rPr>
              <w:rFonts w:hint="default" w:ascii="黑体" w:eastAsia="黑体"/>
              <w:szCs w:val="21"/>
            </w:rPr>
          </w:pPr>
          <w:r>
            <w:rPr>
              <w:rFonts w:hint="eastAsia" w:ascii="黑体" w:eastAsia="黑体"/>
              <w:kern w:val="0"/>
              <w:szCs w:val="21"/>
            </w:rPr>
            <w:t>本文件含有中国商用飞机有限责任公司的商业秘密，未经中国商用飞机有限责任公司批准，不可将本文件或其中部分复印或引用到其他文件中，用于制造或其他目的。</w:t>
          </w:r>
        </w:p>
      </w:tc>
    </w:tr>
  </w:tbl>
  <w:p>
    <w:pPr>
      <w:pStyle w:val="24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36"/>
      <w:tblW w:w="9308" w:type="dxa"/>
      <w:jc w:val="center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102"/>
      <w:gridCol w:w="3103"/>
      <w:gridCol w:w="3103"/>
    </w:tblGrid>
    <w:tr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90" w:hRule="atLeast"/>
        <w:jc w:val="center"/>
      </w:trPr>
      <w:tc>
        <w:tcPr>
          <w:tcW w:w="3102" w:type="dxa"/>
        </w:tcPr>
        <w:p>
          <w:pPr>
            <w:keepNext w:val="0"/>
            <w:keepLines w:val="0"/>
            <w:suppressLineNumbers w:val="0"/>
            <w:spacing w:before="0" w:beforeAutospacing="0" w:after="0" w:afterAutospacing="0"/>
            <w:ind w:left="0" w:right="360"/>
            <w:rPr>
              <w:rFonts w:hint="default" w:ascii="Arial" w:hAnsi="Arial" w:eastAsia="仿宋_GB2312"/>
              <w:sz w:val="24"/>
            </w:rPr>
          </w:pPr>
          <w:r>
            <w:rPr>
              <w:rFonts w:hint="default" w:ascii="Arial" w:hAnsi="Arial" w:eastAsia="仿宋_GB2312"/>
              <w:sz w:val="24"/>
            </w:rPr>
            <w:drawing>
              <wp:inline distT="0" distB="0" distL="0" distR="0">
                <wp:extent cx="762000" cy="412750"/>
                <wp:effectExtent l="19050" t="0" r="0" b="0"/>
                <wp:docPr id="4" name="图片 4" descr="小飞鸟1副本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图片 4" descr="小飞鸟1副本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412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03" w:type="dxa"/>
          <w:vAlign w:val="center"/>
        </w:tcPr>
        <w:p>
          <w:pPr>
            <w:keepNext w:val="0"/>
            <w:keepLines w:val="0"/>
            <w:suppressLineNumbers w:val="0"/>
            <w:spacing w:before="0" w:beforeAutospacing="0" w:after="0" w:afterAutospacing="0"/>
            <w:ind w:left="0" w:right="0"/>
            <w:jc w:val="center"/>
            <w:rPr>
              <w:rFonts w:hint="eastAsia" w:ascii="黑体" w:hAnsi="宋体" w:eastAsia="黑体" w:cs="Arial"/>
              <w:sz w:val="24"/>
              <w:lang w:eastAsia="zh-CN"/>
            </w:rPr>
          </w:pPr>
          <w:r>
            <w:rPr>
              <w:rFonts w:hint="eastAsia" w:ascii="黑体" w:hAnsi="宋体" w:eastAsia="黑体" w:cs="Arial"/>
              <w:sz w:val="24"/>
              <w:lang w:eastAsia="zh-CN"/>
            </w:rPr>
            <w:t>大飞机创新谷</w:t>
          </w:r>
        </w:p>
        <w:p>
          <w:pPr>
            <w:keepNext w:val="0"/>
            <w:keepLines w:val="0"/>
            <w:suppressLineNumbers w:val="0"/>
            <w:spacing w:before="0" w:beforeAutospacing="0" w:after="0" w:afterAutospacing="0"/>
            <w:ind w:left="0" w:right="0"/>
            <w:jc w:val="center"/>
            <w:rPr>
              <w:rFonts w:hint="default" w:ascii="宋体" w:hAnsi="宋体" w:cs="Arial"/>
              <w:sz w:val="24"/>
              <w:lang w:val="en-US"/>
            </w:rPr>
          </w:pPr>
          <w:r>
            <w:rPr>
              <w:rFonts w:hint="eastAsia" w:ascii="黑体" w:hAnsi="宋体" w:eastAsia="黑体" w:cs="Arial"/>
              <w:sz w:val="24"/>
              <w:lang w:val="en-US" w:eastAsia="zh-CN"/>
            </w:rPr>
            <w:t>CIRP 2021</w:t>
          </w:r>
        </w:p>
      </w:tc>
      <w:tc>
        <w:tcPr>
          <w:tcW w:w="3103" w:type="dxa"/>
          <w:vAlign w:val="center"/>
        </w:tcPr>
        <w:p>
          <w:pPr>
            <w:keepNext w:val="0"/>
            <w:keepLines w:val="0"/>
            <w:suppressLineNumbers w:val="0"/>
            <w:spacing w:before="0" w:beforeAutospacing="0" w:after="0" w:afterAutospacing="0"/>
            <w:ind w:left="0" w:right="0"/>
            <w:jc w:val="right"/>
            <w:rPr>
              <w:rFonts w:hint="default" w:ascii="黑体" w:hAnsi="宋体" w:eastAsia="黑体"/>
              <w:sz w:val="24"/>
            </w:rPr>
          </w:pPr>
          <w:r>
            <w:rPr>
              <w:rFonts w:hint="eastAsia" w:ascii="黑体" w:hAnsi="Arial" w:eastAsia="黑体" w:cs="Arial"/>
              <w:sz w:val="24"/>
            </w:rPr>
            <w:t>第</w:t>
          </w:r>
          <w:r>
            <w:rPr>
              <w:rFonts w:hint="default" w:ascii="黑体" w:hAnsi="Arial" w:eastAsia="黑体" w:cs="Arial"/>
              <w:sz w:val="24"/>
            </w:rPr>
            <w:fldChar w:fldCharType="begin"/>
          </w:r>
          <w:r>
            <w:rPr>
              <w:rFonts w:hint="default" w:ascii="黑体" w:hAnsi="Arial" w:eastAsia="黑体" w:cs="Arial"/>
              <w:sz w:val="24"/>
            </w:rPr>
            <w:instrText xml:space="preserve"> </w:instrText>
          </w:r>
          <w:r>
            <w:rPr>
              <w:rFonts w:hint="eastAsia" w:ascii="黑体" w:hAnsi="Arial" w:eastAsia="黑体" w:cs="Arial"/>
              <w:sz w:val="24"/>
            </w:rPr>
            <w:instrText xml:space="preserve">PAGE  \* Arabic</w:instrText>
          </w:r>
          <w:r>
            <w:rPr>
              <w:rFonts w:hint="default" w:ascii="黑体" w:hAnsi="Arial" w:eastAsia="黑体" w:cs="Arial"/>
              <w:sz w:val="24"/>
            </w:rPr>
            <w:instrText xml:space="preserve"> </w:instrText>
          </w:r>
          <w:r>
            <w:rPr>
              <w:rFonts w:hint="default" w:ascii="黑体" w:hAnsi="Arial" w:eastAsia="黑体" w:cs="Arial"/>
              <w:sz w:val="24"/>
            </w:rPr>
            <w:fldChar w:fldCharType="separate"/>
          </w:r>
          <w:r>
            <w:rPr>
              <w:rFonts w:hint="default" w:ascii="黑体" w:hAnsi="Arial" w:eastAsia="黑体" w:cs="Arial"/>
              <w:sz w:val="24"/>
            </w:rPr>
            <w:t>15</w:t>
          </w:r>
          <w:r>
            <w:rPr>
              <w:rFonts w:hint="default" w:ascii="黑体" w:hAnsi="Arial" w:eastAsia="黑体" w:cs="Arial"/>
              <w:sz w:val="24"/>
            </w:rPr>
            <w:fldChar w:fldCharType="end"/>
          </w:r>
          <w:r>
            <w:rPr>
              <w:rFonts w:hint="eastAsia" w:ascii="黑体" w:hAnsi="Arial" w:eastAsia="黑体" w:cs="Arial"/>
              <w:sz w:val="24"/>
            </w:rPr>
            <w:t>页 共</w:t>
          </w:r>
          <w:r>
            <w:rPr>
              <w:rFonts w:hint="eastAsia" w:ascii="黑体" w:hAnsi="Arial" w:eastAsia="黑体" w:cs="Arial"/>
              <w:sz w:val="24"/>
              <w:lang w:val="en-US" w:eastAsia="zh-CN"/>
            </w:rPr>
            <w:t>**</w:t>
          </w:r>
          <w:r>
            <w:rPr>
              <w:rFonts w:hint="eastAsia" w:ascii="黑体" w:hAnsi="Arial" w:eastAsia="黑体" w:cs="Arial"/>
              <w:sz w:val="24"/>
            </w:rPr>
            <w:t>页</w:t>
          </w:r>
        </w:p>
      </w:tc>
    </w:tr>
  </w:tbl>
  <w:p>
    <w:pPr>
      <w:rPr>
        <w:rFonts w:ascii="Arial" w:hAnsi="Arial" w:eastAsia="仿宋_GB2312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17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7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2">
    <w:nsid w:val="FFFFFF88"/>
    <w:multiLevelType w:val="singleLevel"/>
    <w:tmpl w:val="FFFFFF88"/>
    <w:lvl w:ilvl="0" w:tentative="0">
      <w:start w:val="1"/>
      <w:numFmt w:val="decimal"/>
      <w:pStyle w:val="9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3">
    <w:nsid w:val="04C8289E"/>
    <w:multiLevelType w:val="multilevel"/>
    <w:tmpl w:val="04C8289E"/>
    <w:lvl w:ilvl="0" w:tentative="0">
      <w:start w:val="1"/>
      <w:numFmt w:val="decimal"/>
      <w:pStyle w:val="101"/>
      <w:lvlText w:val="%1) "/>
      <w:lvlJc w:val="left"/>
      <w:pPr>
        <w:tabs>
          <w:tab w:val="left" w:pos="1395"/>
        </w:tabs>
        <w:ind w:left="1395" w:hanging="420"/>
      </w:pPr>
      <w:rPr>
        <w:rFonts w:hint="eastAsia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073413A8"/>
    <w:multiLevelType w:val="multilevel"/>
    <w:tmpl w:val="073413A8"/>
    <w:lvl w:ilvl="0" w:tentative="0">
      <w:start w:val="1"/>
      <w:numFmt w:val="none"/>
      <w:suff w:val="nothing"/>
      <w:lvlText w:val="　"/>
      <w:lvlJc w:val="left"/>
      <w:pPr>
        <w:ind w:left="0" w:firstLine="0"/>
      </w:pPr>
      <w:rPr>
        <w:rFonts w:hint="eastAsia" w:ascii="Arial" w:hAnsi="Arial" w:eastAsia="黑体" w:cs="Arial"/>
        <w:b w:val="0"/>
        <w:i w:val="0"/>
        <w:sz w:val="24"/>
      </w:rPr>
    </w:lvl>
    <w:lvl w:ilvl="1" w:tentative="0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hint="eastAsia" w:ascii="Arial" w:hAnsi="Arial" w:eastAsia="黑体" w:cs="Arial"/>
        <w:b w:val="0"/>
        <w:i w:val="0"/>
        <w:snapToGrid/>
        <w:spacing w:val="0"/>
        <w:w w:val="100"/>
        <w:kern w:val="21"/>
        <w:sz w:val="24"/>
      </w:rPr>
    </w:lvl>
    <w:lvl w:ilvl="2" w:tentative="0">
      <w:start w:val="1"/>
      <w:numFmt w:val="decimal"/>
      <w:pStyle w:val="147"/>
      <w:suff w:val="nothing"/>
      <w:lvlText w:val="%1%2.%3　"/>
      <w:lvlJc w:val="left"/>
      <w:pPr>
        <w:ind w:left="0" w:firstLine="0"/>
      </w:pPr>
      <w:rPr>
        <w:rFonts w:hint="eastAsia" w:ascii="Arial" w:hAnsi="Arial" w:eastAsia="黑体" w:cs="Arial"/>
        <w:b w:val="0"/>
        <w:i w:val="0"/>
        <w:sz w:val="24"/>
      </w:rPr>
    </w:lvl>
    <w:lvl w:ilvl="3" w:tentative="0">
      <w:start w:val="1"/>
      <w:numFmt w:val="decimal"/>
      <w:pStyle w:val="115"/>
      <w:suff w:val="nothing"/>
      <w:lvlText w:val="%1%2.%3.%4　"/>
      <w:lvlJc w:val="left"/>
      <w:pPr>
        <w:ind w:left="0" w:firstLine="0"/>
      </w:pPr>
      <w:rPr>
        <w:rFonts w:hint="eastAsia" w:ascii="Arial" w:hAnsi="Arial" w:eastAsia="黑体" w:cs="Arial"/>
        <w:b w:val="0"/>
        <w:i w:val="0"/>
        <w:sz w:val="24"/>
      </w:rPr>
    </w:lvl>
    <w:lvl w:ilvl="4" w:tentative="0">
      <w:start w:val="1"/>
      <w:numFmt w:val="decimal"/>
      <w:pStyle w:val="141"/>
      <w:suff w:val="nothing"/>
      <w:lvlText w:val="%1%2.%3.%4.%5　"/>
      <w:lvlJc w:val="left"/>
      <w:pPr>
        <w:ind w:left="0" w:firstLine="0"/>
      </w:pPr>
      <w:rPr>
        <w:rFonts w:hint="eastAsia" w:ascii="Arial" w:hAnsi="Arial" w:eastAsia="黑体" w:cs="Arial"/>
        <w:b w:val="0"/>
        <w:i w:val="0"/>
        <w:sz w:val="24"/>
      </w:rPr>
    </w:lvl>
    <w:lvl w:ilvl="5" w:tentative="0">
      <w:start w:val="1"/>
      <w:numFmt w:val="decimal"/>
      <w:pStyle w:val="143"/>
      <w:suff w:val="nothing"/>
      <w:lvlText w:val="%1%2.%3.%4.%5.%6　"/>
      <w:lvlJc w:val="left"/>
      <w:pPr>
        <w:ind w:left="0" w:firstLine="0"/>
      </w:pPr>
      <w:rPr>
        <w:rFonts w:hint="eastAsia" w:ascii="Arial" w:hAnsi="Arial" w:eastAsia="黑体" w:cs="Arial"/>
        <w:b w:val="0"/>
        <w:i w:val="0"/>
        <w:sz w:val="24"/>
      </w:rPr>
    </w:lvl>
    <w:lvl w:ilvl="6" w:tentative="0">
      <w:start w:val="1"/>
      <w:numFmt w:val="decimal"/>
      <w:pStyle w:val="146"/>
      <w:suff w:val="nothing"/>
      <w:lvlText w:val="%1%2.%3.%4.%5.%6.%7　"/>
      <w:lvlJc w:val="left"/>
      <w:pPr>
        <w:ind w:left="0" w:firstLine="0"/>
      </w:pPr>
      <w:rPr>
        <w:rFonts w:hint="eastAsia" w:ascii="Arial" w:hAnsi="Arial" w:eastAsia="黑体" w:cs="Arial"/>
        <w:b w:val="0"/>
        <w:i w:val="0"/>
        <w:sz w:val="24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0A451C77"/>
    <w:multiLevelType w:val="multilevel"/>
    <w:tmpl w:val="0A451C77"/>
    <w:lvl w:ilvl="0" w:tentative="0">
      <w:start w:val="1"/>
      <w:numFmt w:val="none"/>
      <w:pStyle w:val="112"/>
      <w:lvlText w:val="%1注："/>
      <w:lvlJc w:val="left"/>
      <w:pPr>
        <w:tabs>
          <w:tab w:val="left" w:pos="845"/>
        </w:tabs>
        <w:ind w:left="-102" w:firstLine="419"/>
      </w:pPr>
      <w:rPr>
        <w:rFonts w:hint="eastAsia" w:ascii="宋体" w:hAnsi="宋体" w:eastAsia="宋体" w:cs="Times New Roman"/>
        <w:b w:val="0"/>
        <w:i w:val="0"/>
        <w:color w:val="auto"/>
        <w:sz w:val="21"/>
        <w:u w:val="none"/>
      </w:rPr>
    </w:lvl>
    <w:lvl w:ilvl="1" w:tentative="0">
      <w:start w:val="1"/>
      <w:numFmt w:val="lowerLetter"/>
      <w:lvlText w:val="%2)"/>
      <w:lvlJc w:val="left"/>
      <w:pPr>
        <w:tabs>
          <w:tab w:val="left" w:pos="1157"/>
        </w:tabs>
        <w:ind w:left="1157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77"/>
        </w:tabs>
        <w:ind w:left="1577" w:hanging="420"/>
      </w:pPr>
    </w:lvl>
    <w:lvl w:ilvl="3" w:tentative="0">
      <w:start w:val="1"/>
      <w:numFmt w:val="decimal"/>
      <w:lvlText w:val="%4."/>
      <w:lvlJc w:val="left"/>
      <w:pPr>
        <w:tabs>
          <w:tab w:val="left" w:pos="1997"/>
        </w:tabs>
        <w:ind w:left="1997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17"/>
        </w:tabs>
        <w:ind w:left="2417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37"/>
        </w:tabs>
        <w:ind w:left="2837" w:hanging="420"/>
      </w:pPr>
    </w:lvl>
    <w:lvl w:ilvl="6" w:tentative="0">
      <w:start w:val="1"/>
      <w:numFmt w:val="decimal"/>
      <w:lvlText w:val="%7."/>
      <w:lvlJc w:val="left"/>
      <w:pPr>
        <w:tabs>
          <w:tab w:val="left" w:pos="3257"/>
        </w:tabs>
        <w:ind w:left="3257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77"/>
        </w:tabs>
        <w:ind w:left="3677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97"/>
        </w:tabs>
        <w:ind w:left="4097" w:hanging="420"/>
      </w:pPr>
    </w:lvl>
  </w:abstractNum>
  <w:abstractNum w:abstractNumId="6">
    <w:nsid w:val="0D051F45"/>
    <w:multiLevelType w:val="multilevel"/>
    <w:tmpl w:val="0D051F45"/>
    <w:lvl w:ilvl="0" w:tentative="0">
      <w:start w:val="1"/>
      <w:numFmt w:val="lowerRoman"/>
      <w:pStyle w:val="157"/>
      <w:lvlText w:val="%1) "/>
      <w:lvlJc w:val="left"/>
      <w:pPr>
        <w:tabs>
          <w:tab w:val="left" w:pos="2154"/>
        </w:tabs>
        <w:ind w:left="919" w:firstLine="0"/>
      </w:pPr>
      <w:rPr>
        <w:rFonts w:hint="default" w:ascii="Times New Roman" w:hAnsi="Times New Roman" w:eastAsia="宋体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lowerLetter"/>
      <w:lvlText w:val="%2)"/>
      <w:lvlJc w:val="left"/>
      <w:pPr>
        <w:tabs>
          <w:tab w:val="left" w:pos="1543"/>
        </w:tabs>
        <w:ind w:left="1543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963"/>
        </w:tabs>
        <w:ind w:left="1963" w:hanging="420"/>
      </w:pPr>
    </w:lvl>
    <w:lvl w:ilvl="3" w:tentative="0">
      <w:start w:val="1"/>
      <w:numFmt w:val="decimal"/>
      <w:lvlText w:val="%4."/>
      <w:lvlJc w:val="left"/>
      <w:pPr>
        <w:tabs>
          <w:tab w:val="left" w:pos="2383"/>
        </w:tabs>
        <w:ind w:left="2383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803"/>
        </w:tabs>
        <w:ind w:left="2803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223"/>
        </w:tabs>
        <w:ind w:left="3223" w:hanging="420"/>
      </w:pPr>
    </w:lvl>
    <w:lvl w:ilvl="6" w:tentative="0">
      <w:start w:val="1"/>
      <w:numFmt w:val="decimal"/>
      <w:lvlText w:val="%7."/>
      <w:lvlJc w:val="left"/>
      <w:pPr>
        <w:tabs>
          <w:tab w:val="left" w:pos="3643"/>
        </w:tabs>
        <w:ind w:left="3643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63"/>
        </w:tabs>
        <w:ind w:left="4063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83"/>
        </w:tabs>
        <w:ind w:left="4483" w:hanging="420"/>
      </w:pPr>
    </w:lvl>
  </w:abstractNum>
  <w:abstractNum w:abstractNumId="7">
    <w:nsid w:val="10E134BA"/>
    <w:multiLevelType w:val="multilevel"/>
    <w:tmpl w:val="10E134BA"/>
    <w:lvl w:ilvl="0" w:tentative="0">
      <w:start w:val="1"/>
      <w:numFmt w:val="none"/>
      <w:pStyle w:val="197"/>
      <w:suff w:val="nothing"/>
      <w:lvlText w:val="Example"/>
      <w:lvlJc w:val="left"/>
      <w:pPr>
        <w:ind w:left="0" w:firstLine="0"/>
      </w:pPr>
      <w:rPr>
        <w:rFonts w:hint="default" w:ascii="Times New Roman" w:hAnsi="Times New Roman" w:eastAsia="宋体"/>
        <w:b w:val="0"/>
        <w:i w:val="0"/>
        <w:sz w:val="24"/>
      </w:rPr>
    </w:lvl>
    <w:lvl w:ilvl="1" w:tentative="0">
      <w:start w:val="1"/>
      <w:numFmt w:val="lowerLetter"/>
      <w:lvlText w:val="%2)"/>
      <w:lvlJc w:val="left"/>
      <w:pPr>
        <w:ind w:left="0" w:firstLine="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0" w:firstLine="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0" w:firstLine="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/>
      </w:rPr>
    </w:lvl>
  </w:abstractNum>
  <w:abstractNum w:abstractNumId="8">
    <w:nsid w:val="147D3FCA"/>
    <w:multiLevelType w:val="multilevel"/>
    <w:tmpl w:val="147D3FCA"/>
    <w:lvl w:ilvl="0" w:tentative="0">
      <w:start w:val="1"/>
      <w:numFmt w:val="none"/>
      <w:pStyle w:val="96"/>
      <w:suff w:val="nothing"/>
      <w:lvlText w:val="——"/>
      <w:lvlJc w:val="left"/>
      <w:pPr>
        <w:ind w:left="544" w:hanging="397"/>
      </w:pPr>
      <w:rPr>
        <w:rFonts w:hint="eastAsia" w:ascii="Arial" w:hAnsi="Arial" w:eastAsia="黑体" w:cs="Arial"/>
        <w:b w:val="0"/>
        <w:i w:val="0"/>
        <w:sz w:val="24"/>
      </w:rPr>
    </w:lvl>
    <w:lvl w:ilvl="1" w:tentative="0">
      <w:start w:val="1"/>
      <w:numFmt w:val="decimal"/>
      <w:suff w:val="nothing"/>
      <w:lvlText w:val="%1.%2　"/>
      <w:lvlJc w:val="left"/>
      <w:pPr>
        <w:ind w:left="147" w:firstLine="0"/>
      </w:pPr>
      <w:rPr>
        <w:rFonts w:hint="eastAsia" w:ascii="Arial" w:hAnsi="Arial" w:eastAsia="黑体" w:cs="Arial"/>
        <w:b w:val="0"/>
        <w:i w:val="0"/>
        <w:sz w:val="24"/>
      </w:rPr>
    </w:lvl>
    <w:lvl w:ilvl="2" w:tentative="0">
      <w:start w:val="1"/>
      <w:numFmt w:val="decimal"/>
      <w:suff w:val="nothing"/>
      <w:lvlText w:val="%1.%2.%3　"/>
      <w:lvlJc w:val="left"/>
      <w:pPr>
        <w:ind w:left="147" w:firstLine="0"/>
      </w:pPr>
      <w:rPr>
        <w:rFonts w:hint="eastAsia" w:ascii="Arial" w:hAnsi="Arial" w:eastAsia="黑体" w:cs="Arial"/>
        <w:b w:val="0"/>
        <w:i w:val="0"/>
        <w:sz w:val="24"/>
      </w:rPr>
    </w:lvl>
    <w:lvl w:ilvl="3" w:tentative="0">
      <w:start w:val="1"/>
      <w:numFmt w:val="decimal"/>
      <w:suff w:val="nothing"/>
      <w:lvlText w:val="%1.%2.%3.%4　"/>
      <w:lvlJc w:val="left"/>
      <w:pPr>
        <w:ind w:left="147" w:firstLine="0"/>
      </w:pPr>
      <w:rPr>
        <w:rFonts w:hint="eastAsia" w:ascii="Arial" w:hAnsi="Arial" w:eastAsia="黑体" w:cs="Arial"/>
        <w:b w:val="0"/>
        <w:i w:val="0"/>
        <w:sz w:val="24"/>
      </w:rPr>
    </w:lvl>
    <w:lvl w:ilvl="4" w:tentative="0">
      <w:start w:val="1"/>
      <w:numFmt w:val="decimal"/>
      <w:suff w:val="nothing"/>
      <w:lvlText w:val="%1.%2.%3.%4.%5　"/>
      <w:lvlJc w:val="left"/>
      <w:pPr>
        <w:ind w:left="147" w:firstLine="0"/>
      </w:pPr>
      <w:rPr>
        <w:rFonts w:hint="eastAsia" w:ascii="Arial" w:hAnsi="Arial" w:eastAsia="黑体" w:cs="Arial"/>
        <w:b w:val="0"/>
        <w:i w:val="0"/>
        <w:sz w:val="24"/>
      </w:rPr>
    </w:lvl>
    <w:lvl w:ilvl="5" w:tentative="0">
      <w:start w:val="1"/>
      <w:numFmt w:val="decimal"/>
      <w:suff w:val="nothing"/>
      <w:lvlText w:val="%1.%2.%3.%4.%5.%6　"/>
      <w:lvlJc w:val="left"/>
      <w:pPr>
        <w:ind w:left="147" w:firstLine="0"/>
      </w:pPr>
      <w:rPr>
        <w:rFonts w:hint="eastAsia" w:ascii="Arial" w:hAnsi="Arial" w:eastAsia="黑体" w:cs="Arial"/>
        <w:b w:val="0"/>
        <w:i w:val="0"/>
        <w:sz w:val="24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147" w:firstLine="0"/>
      </w:pPr>
      <w:rPr>
        <w:rFonts w:hint="eastAsia" w:ascii="Arial" w:hAnsi="Arial" w:eastAsia="黑体" w:cs="Arial"/>
        <w:b w:val="0"/>
        <w:i w:val="0"/>
        <w:sz w:val="24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541"/>
        </w:tabs>
        <w:ind w:left="4541" w:hanging="1417"/>
      </w:pPr>
      <w:rPr>
        <w:rFonts w:hint="eastAsia" w:ascii="宋体" w:hAnsi="宋体" w:eastAsia="宋体" w:cs="Arial"/>
        <w:sz w:val="28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250"/>
        </w:tabs>
        <w:ind w:left="5250" w:hanging="1701"/>
      </w:pPr>
      <w:rPr>
        <w:rFonts w:hint="eastAsia" w:ascii="Arial" w:hAnsi="Arial" w:eastAsia="宋体" w:cs="Arial"/>
        <w:sz w:val="32"/>
      </w:rPr>
    </w:lvl>
  </w:abstractNum>
  <w:abstractNum w:abstractNumId="9">
    <w:nsid w:val="15005040"/>
    <w:multiLevelType w:val="multilevel"/>
    <w:tmpl w:val="15005040"/>
    <w:lvl w:ilvl="0" w:tentative="0">
      <w:start w:val="1"/>
      <w:numFmt w:val="none"/>
      <w:pStyle w:val="98"/>
      <w:lvlText w:val="%1示例："/>
      <w:lvlJc w:val="left"/>
      <w:pPr>
        <w:tabs>
          <w:tab w:val="left" w:pos="0"/>
        </w:tabs>
        <w:ind w:left="0" w:firstLine="425"/>
      </w:pPr>
      <w:rPr>
        <w:rFonts w:hint="eastAsia" w:ascii="宋体" w:hAnsi="宋体" w:eastAsia="宋体" w:cs="Times New Roman"/>
        <w:b w:val="0"/>
        <w:i w:val="0"/>
        <w:color w:val="auto"/>
        <w:sz w:val="21"/>
        <w:u w:val="none"/>
      </w:rPr>
    </w:lvl>
    <w:lvl w:ilvl="1" w:tentative="0">
      <w:start w:val="1"/>
      <w:numFmt w:val="lowerLetter"/>
      <w:lvlText w:val="%2)"/>
      <w:lvlJc w:val="left"/>
      <w:pPr>
        <w:tabs>
          <w:tab w:val="left" w:pos="1265"/>
        </w:tabs>
        <w:ind w:left="126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5"/>
        </w:tabs>
        <w:ind w:left="1685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5"/>
        </w:tabs>
        <w:ind w:left="210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5"/>
        </w:tabs>
        <w:ind w:left="252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5"/>
        </w:tabs>
        <w:ind w:left="2945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5"/>
        </w:tabs>
        <w:ind w:left="336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5"/>
        </w:tabs>
        <w:ind w:left="378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5"/>
        </w:tabs>
        <w:ind w:left="4205" w:hanging="420"/>
      </w:pPr>
    </w:lvl>
  </w:abstractNum>
  <w:abstractNum w:abstractNumId="10">
    <w:nsid w:val="1597EC55"/>
    <w:multiLevelType w:val="singleLevel"/>
    <w:tmpl w:val="1597EC55"/>
    <w:lvl w:ilvl="0" w:tentative="0">
      <w:start w:val="1"/>
      <w:numFmt w:val="chineseCounting"/>
      <w:suff w:val="nothing"/>
      <w:lvlText w:val="%1、"/>
      <w:lvlJc w:val="left"/>
      <w:pPr>
        <w:tabs>
          <w:tab w:val="left" w:pos="420"/>
        </w:tabs>
        <w:ind w:left="0" w:firstLine="0"/>
      </w:pPr>
      <w:rPr>
        <w:rFonts w:hint="eastAsia" w:eastAsia="仿宋"/>
        <w:sz w:val="24"/>
      </w:rPr>
    </w:lvl>
  </w:abstractNum>
  <w:abstractNum w:abstractNumId="11">
    <w:nsid w:val="191D186D"/>
    <w:multiLevelType w:val="multilevel"/>
    <w:tmpl w:val="191D186D"/>
    <w:lvl w:ilvl="0" w:tentative="0">
      <w:start w:val="1"/>
      <w:numFmt w:val="none"/>
      <w:lvlText w:val="%1"/>
      <w:lvlJc w:val="left"/>
      <w:pPr>
        <w:ind w:left="900" w:hanging="420"/>
      </w:pPr>
      <w:rPr>
        <w:rFonts w:hint="eastAsia"/>
      </w:rPr>
    </w:lvl>
    <w:lvl w:ilvl="1" w:tentative="0">
      <w:start w:val="1"/>
      <w:numFmt w:val="decimal"/>
      <w:pStyle w:val="191"/>
      <w:suff w:val="nothing"/>
      <w:lvlText w:val="0.%2  "/>
      <w:lvlJc w:val="left"/>
      <w:pPr>
        <w:ind w:left="0" w:firstLine="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74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6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58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300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42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84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260" w:hanging="420"/>
      </w:pPr>
      <w:rPr>
        <w:rFonts w:hint="eastAsia"/>
      </w:rPr>
    </w:lvl>
  </w:abstractNum>
  <w:abstractNum w:abstractNumId="12">
    <w:nsid w:val="19B84C91"/>
    <w:multiLevelType w:val="multilevel"/>
    <w:tmpl w:val="19B84C91"/>
    <w:lvl w:ilvl="0" w:tentative="0">
      <w:start w:val="1"/>
      <w:numFmt w:val="none"/>
      <w:pStyle w:val="97"/>
      <w:suff w:val="nothing"/>
      <w:lvlText w:val="——"/>
      <w:lvlJc w:val="left"/>
      <w:pPr>
        <w:ind w:left="351" w:firstLine="0"/>
      </w:pPr>
      <w:rPr>
        <w:rFonts w:hint="eastAsia" w:ascii="Arial" w:hAnsi="Arial" w:eastAsia="宋体" w:cs="Arial"/>
        <w:b w:val="0"/>
        <w:i w:val="0"/>
        <w:sz w:val="24"/>
      </w:rPr>
    </w:lvl>
    <w:lvl w:ilvl="1" w:tentative="0">
      <w:start w:val="1"/>
      <w:numFmt w:val="decimal"/>
      <w:suff w:val="nothing"/>
      <w:lvlText w:val="%1.%2　"/>
      <w:lvlJc w:val="left"/>
      <w:pPr>
        <w:ind w:left="351" w:firstLine="0"/>
      </w:pPr>
      <w:rPr>
        <w:rFonts w:hint="eastAsia" w:ascii="Arial" w:hAnsi="Arial" w:eastAsia="宋体" w:cs="Arial"/>
        <w:b w:val="0"/>
        <w:i w:val="0"/>
        <w:sz w:val="24"/>
      </w:rPr>
    </w:lvl>
    <w:lvl w:ilvl="2" w:tentative="0">
      <w:start w:val="1"/>
      <w:numFmt w:val="decimal"/>
      <w:suff w:val="nothing"/>
      <w:lvlText w:val="%1.%2.%3　"/>
      <w:lvlJc w:val="left"/>
      <w:pPr>
        <w:ind w:left="351" w:firstLine="0"/>
      </w:pPr>
      <w:rPr>
        <w:rFonts w:hint="eastAsia" w:ascii="Arial" w:hAnsi="Arial" w:eastAsia="宋体" w:cs="Arial"/>
        <w:b w:val="0"/>
        <w:i w:val="0"/>
        <w:sz w:val="24"/>
      </w:rPr>
    </w:lvl>
    <w:lvl w:ilvl="3" w:tentative="0">
      <w:start w:val="1"/>
      <w:numFmt w:val="decimal"/>
      <w:suff w:val="nothing"/>
      <w:lvlText w:val="%1.%2.%3.%4　"/>
      <w:lvlJc w:val="left"/>
      <w:pPr>
        <w:ind w:left="351" w:firstLine="0"/>
      </w:pPr>
      <w:rPr>
        <w:rFonts w:hint="eastAsia" w:ascii="Arial" w:hAnsi="Arial" w:eastAsia="宋体" w:cs="Arial"/>
        <w:b w:val="0"/>
        <w:i w:val="0"/>
        <w:sz w:val="24"/>
      </w:rPr>
    </w:lvl>
    <w:lvl w:ilvl="4" w:tentative="0">
      <w:start w:val="1"/>
      <w:numFmt w:val="decimal"/>
      <w:suff w:val="nothing"/>
      <w:lvlText w:val="%1.%2.%3.%4.%5　"/>
      <w:lvlJc w:val="left"/>
      <w:pPr>
        <w:ind w:left="351" w:firstLine="0"/>
      </w:pPr>
      <w:rPr>
        <w:rFonts w:hint="eastAsia" w:ascii="Arial" w:hAnsi="Arial" w:eastAsia="宋体" w:cs="Arial"/>
        <w:b w:val="0"/>
        <w:i w:val="0"/>
        <w:sz w:val="24"/>
      </w:rPr>
    </w:lvl>
    <w:lvl w:ilvl="5" w:tentative="0">
      <w:start w:val="1"/>
      <w:numFmt w:val="decimal"/>
      <w:suff w:val="nothing"/>
      <w:lvlText w:val="%1.%2.%3.%4.%5.%6　"/>
      <w:lvlJc w:val="left"/>
      <w:pPr>
        <w:ind w:left="351" w:firstLine="0"/>
      </w:pPr>
      <w:rPr>
        <w:rFonts w:hint="eastAsia" w:ascii="Arial" w:hAnsi="Arial" w:eastAsia="宋体" w:cs="Arial"/>
        <w:b w:val="0"/>
        <w:i w:val="0"/>
        <w:sz w:val="24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351" w:firstLine="0"/>
      </w:pPr>
      <w:rPr>
        <w:rFonts w:hint="eastAsia" w:ascii="Arial" w:hAnsi="Arial" w:eastAsia="宋体" w:cs="Arial"/>
        <w:b w:val="0"/>
        <w:i w:val="0"/>
        <w:sz w:val="24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45"/>
        </w:tabs>
        <w:ind w:left="4745" w:hanging="1417"/>
      </w:pPr>
      <w:rPr>
        <w:rFonts w:hint="eastAsia" w:ascii="宋体" w:hAnsi="宋体" w:eastAsia="宋体"/>
        <w:sz w:val="32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454"/>
        </w:tabs>
        <w:ind w:left="5454" w:hanging="1701"/>
      </w:pPr>
      <w:rPr>
        <w:rFonts w:hint="eastAsia" w:ascii="宋体" w:hAnsi="宋体" w:eastAsia="宋体"/>
        <w:sz w:val="32"/>
      </w:rPr>
    </w:lvl>
  </w:abstractNum>
  <w:abstractNum w:abstractNumId="13">
    <w:nsid w:val="21B25251"/>
    <w:multiLevelType w:val="multilevel"/>
    <w:tmpl w:val="21B25251"/>
    <w:lvl w:ilvl="0" w:tentative="0">
      <w:start w:val="1"/>
      <w:numFmt w:val="non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92"/>
      <w:suff w:val="nothing"/>
      <w:lvlText w:val="图0-%2  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Restart w:val="1"/>
      <w:pStyle w:val="195"/>
      <w:suff w:val="nothing"/>
      <w:lvlText w:val="Figure 0-%3  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0" w:firstLine="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0" w:firstLine="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/>
      </w:rPr>
    </w:lvl>
  </w:abstractNum>
  <w:abstractNum w:abstractNumId="14">
    <w:nsid w:val="24C84BDB"/>
    <w:multiLevelType w:val="multilevel"/>
    <w:tmpl w:val="24C84BDB"/>
    <w:lvl w:ilvl="0" w:tentative="0">
      <w:start w:val="1"/>
      <w:numFmt w:val="upperLetter"/>
      <w:pStyle w:val="83"/>
      <w:suff w:val="nothing"/>
      <w:lvlText w:val="附  录  %1"/>
      <w:lvlJc w:val="left"/>
      <w:pPr>
        <w:ind w:left="0" w:firstLine="0"/>
      </w:pPr>
      <w:rPr>
        <w:rFonts w:hint="eastAsia" w:ascii="黑体" w:hAnsi="Arial" w:eastAsia="黑体" w:cs="Arial"/>
        <w:b w:val="0"/>
        <w:i w:val="0"/>
        <w:sz w:val="28"/>
        <w:lang w:val="en-US"/>
      </w:rPr>
    </w:lvl>
    <w:lvl w:ilvl="1" w:tentative="0">
      <w:start w:val="1"/>
      <w:numFmt w:val="decimal"/>
      <w:pStyle w:val="91"/>
      <w:suff w:val="nothing"/>
      <w:lvlText w:val="%1.%2　"/>
      <w:lvlJc w:val="left"/>
      <w:pPr>
        <w:ind w:left="0" w:firstLine="0"/>
      </w:pPr>
      <w:rPr>
        <w:rFonts w:hint="eastAsia" w:ascii="黑体" w:hAnsi="Arial" w:eastAsia="黑体" w:cs="Arial"/>
        <w:b w:val="0"/>
        <w:i w:val="0"/>
        <w:snapToGrid/>
        <w:spacing w:val="0"/>
        <w:w w:val="100"/>
        <w:kern w:val="21"/>
        <w:sz w:val="24"/>
      </w:rPr>
    </w:lvl>
    <w:lvl w:ilvl="2" w:tentative="0">
      <w:start w:val="1"/>
      <w:numFmt w:val="decimal"/>
      <w:pStyle w:val="86"/>
      <w:suff w:val="nothing"/>
      <w:lvlText w:val="%1.%2.%3　"/>
      <w:lvlJc w:val="left"/>
      <w:pPr>
        <w:ind w:left="0" w:firstLine="0"/>
      </w:pPr>
      <w:rPr>
        <w:rFonts w:hint="eastAsia" w:ascii="黑体" w:hAnsi="Arial" w:eastAsia="黑体" w:cs="Arial"/>
        <w:b w:val="0"/>
        <w:i w:val="0"/>
        <w:sz w:val="24"/>
      </w:rPr>
    </w:lvl>
    <w:lvl w:ilvl="3" w:tentative="0">
      <w:start w:val="1"/>
      <w:numFmt w:val="decimal"/>
      <w:pStyle w:val="85"/>
      <w:suff w:val="nothing"/>
      <w:lvlText w:val="%1.%2.%3.%4　"/>
      <w:lvlJc w:val="left"/>
      <w:pPr>
        <w:ind w:left="0" w:firstLine="0"/>
      </w:pPr>
      <w:rPr>
        <w:rFonts w:hint="eastAsia" w:ascii="黑体" w:hAnsi="Arial" w:eastAsia="黑体" w:cs="Arial"/>
        <w:b w:val="0"/>
        <w:i w:val="0"/>
        <w:sz w:val="24"/>
      </w:rPr>
    </w:lvl>
    <w:lvl w:ilvl="4" w:tentative="0">
      <w:start w:val="1"/>
      <w:numFmt w:val="decimal"/>
      <w:pStyle w:val="88"/>
      <w:suff w:val="nothing"/>
      <w:lvlText w:val="%1.%2.%3.%4.%5　"/>
      <w:lvlJc w:val="left"/>
      <w:pPr>
        <w:ind w:left="0" w:firstLine="0"/>
      </w:pPr>
      <w:rPr>
        <w:rFonts w:hint="eastAsia" w:ascii="黑体" w:hAnsi="Arial" w:eastAsia="黑体" w:cs="Arial"/>
        <w:b w:val="0"/>
        <w:i w:val="0"/>
        <w:sz w:val="24"/>
      </w:rPr>
    </w:lvl>
    <w:lvl w:ilvl="5" w:tentative="0">
      <w:start w:val="1"/>
      <w:numFmt w:val="decimal"/>
      <w:pStyle w:val="89"/>
      <w:suff w:val="nothing"/>
      <w:lvlText w:val="%1.%2.%3.%4.%5.%6　"/>
      <w:lvlJc w:val="left"/>
      <w:pPr>
        <w:ind w:left="0" w:firstLine="0"/>
      </w:pPr>
      <w:rPr>
        <w:rFonts w:hint="eastAsia" w:ascii="黑体" w:hAnsi="Arial" w:eastAsia="黑体" w:cs="Arial"/>
        <w:b w:val="0"/>
        <w:i w:val="0"/>
        <w:sz w:val="24"/>
      </w:rPr>
    </w:lvl>
    <w:lvl w:ilvl="6" w:tentative="0">
      <w:start w:val="1"/>
      <w:numFmt w:val="decimal"/>
      <w:pStyle w:val="90"/>
      <w:suff w:val="nothing"/>
      <w:lvlText w:val="%1.%2.%3.%4.%5.%6.%7　"/>
      <w:lvlJc w:val="left"/>
      <w:pPr>
        <w:ind w:left="0" w:firstLine="0"/>
      </w:pPr>
      <w:rPr>
        <w:rFonts w:hint="eastAsia" w:ascii="黑体" w:hAnsi="Arial" w:eastAsia="黑体" w:cs="Arial"/>
        <w:b w:val="0"/>
        <w:i w:val="0"/>
        <w:sz w:val="24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 w:ascii="黑体" w:hAnsi="Arial" w:eastAsia="黑体" w:cs="Arial"/>
        <w:sz w:val="24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 w:ascii="黑体" w:hAnsi="Arial" w:eastAsia="黑体" w:cs="Arial"/>
        <w:sz w:val="24"/>
      </w:rPr>
    </w:lvl>
  </w:abstractNum>
  <w:abstractNum w:abstractNumId="15">
    <w:nsid w:val="262E93E5"/>
    <w:multiLevelType w:val="singleLevel"/>
    <w:tmpl w:val="262E93E5"/>
    <w:lvl w:ilvl="0" w:tentative="0">
      <w:start w:val="1"/>
      <w:numFmt w:val="decimal"/>
      <w:suff w:val="nothing"/>
      <w:lvlText w:val="%1、"/>
      <w:lvlJc w:val="left"/>
    </w:lvl>
  </w:abstractNum>
  <w:abstractNum w:abstractNumId="16">
    <w:nsid w:val="29466DD4"/>
    <w:multiLevelType w:val="singleLevel"/>
    <w:tmpl w:val="29466DD4"/>
    <w:lvl w:ilvl="0" w:tentative="0">
      <w:start w:val="1"/>
      <w:numFmt w:val="decimal"/>
      <w:suff w:val="space"/>
      <w:lvlText w:val="%1）"/>
      <w:lvlJc w:val="left"/>
      <w:pPr>
        <w:tabs>
          <w:tab w:val="left" w:pos="420"/>
        </w:tabs>
        <w:ind w:firstLine="40"/>
      </w:pPr>
      <w:rPr>
        <w:rFonts w:hint="default"/>
      </w:rPr>
    </w:lvl>
  </w:abstractNum>
  <w:abstractNum w:abstractNumId="17">
    <w:nsid w:val="2D2C23CA"/>
    <w:multiLevelType w:val="multilevel"/>
    <w:tmpl w:val="2D2C23CA"/>
    <w:lvl w:ilvl="0" w:tentative="0">
      <w:start w:val="1"/>
      <w:numFmt w:val="decimal"/>
      <w:pStyle w:val="154"/>
      <w:suff w:val="nothing"/>
      <w:lvlText w:val="Table %1　"/>
      <w:lvlJc w:val="left"/>
      <w:pPr>
        <w:ind w:left="0" w:firstLine="0"/>
      </w:pPr>
      <w:rPr>
        <w:rFonts w:hint="eastAsia" w:ascii="Times New Roman" w:hAnsi="Times New Roman" w:eastAsia="宋体" w:cs="Times New Roman"/>
        <w:b w:val="0"/>
        <w:i w:val="0"/>
        <w:sz w:val="24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Times New Roman" w:hAnsi="Times New Roman" w:eastAsia="宋体" w:cs="Times New Roman"/>
        <w:b w:val="0"/>
        <w:i w:val="0"/>
        <w:sz w:val="24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Times New Roman" w:hAnsi="Times New Roman" w:eastAsia="宋体" w:cs="Times New Roman"/>
        <w:b w:val="0"/>
        <w:i w:val="0"/>
        <w:sz w:val="24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Times New Roman" w:hAnsi="Times New Roman" w:eastAsia="宋体" w:cs="Times New Roman"/>
        <w:b w:val="0"/>
        <w:i w:val="0"/>
        <w:sz w:val="24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Times New Roman" w:hAnsi="Times New Roman" w:eastAsia="宋体" w:cs="Times New Roman"/>
        <w:b w:val="0"/>
        <w:i w:val="0"/>
        <w:sz w:val="24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Times New Roman" w:hAnsi="Times New Roman" w:eastAsia="宋体" w:cs="Times New Roman"/>
        <w:b w:val="0"/>
        <w:i w:val="0"/>
        <w:sz w:val="24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Times New Roman" w:hAnsi="Times New Roman" w:eastAsia="宋体" w:cs="Times New Roman"/>
        <w:b w:val="0"/>
        <w:i w:val="0"/>
        <w:sz w:val="24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  <w:rPr>
        <w:rFonts w:hint="eastAsia" w:ascii="宋体" w:hAnsi="宋体" w:eastAsia="宋体" w:cs="Times New Roman"/>
        <w:sz w:val="24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  <w:rPr>
        <w:rFonts w:hint="eastAsia"/>
      </w:rPr>
    </w:lvl>
  </w:abstractNum>
  <w:abstractNum w:abstractNumId="18">
    <w:nsid w:val="2FA93098"/>
    <w:multiLevelType w:val="multilevel"/>
    <w:tmpl w:val="2FA93098"/>
    <w:lvl w:ilvl="0" w:tentative="0">
      <w:start w:val="1"/>
      <w:numFmt w:val="upperLetter"/>
      <w:pStyle w:val="155"/>
      <w:suff w:val="nothing"/>
      <w:lvlText w:val="附 录(Annex) %1"/>
      <w:lvlJc w:val="left"/>
      <w:pPr>
        <w:ind w:left="0" w:firstLine="0"/>
      </w:pPr>
      <w:rPr>
        <w:rFonts w:hint="eastAsia" w:ascii="黑体" w:hAnsi="Arial" w:eastAsia="黑体" w:cs="Arial"/>
        <w:b w:val="0"/>
        <w:i w:val="0"/>
        <w:sz w:val="28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Arial" w:eastAsia="黑体" w:cs="Arial"/>
        <w:b w:val="0"/>
        <w:i w:val="0"/>
        <w:snapToGrid/>
        <w:spacing w:val="0"/>
        <w:w w:val="100"/>
        <w:kern w:val="21"/>
        <w:sz w:val="28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Arial" w:eastAsia="黑体" w:cs="Arial"/>
        <w:b w:val="0"/>
        <w:i w:val="0"/>
        <w:sz w:val="28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Arial" w:eastAsia="黑体" w:cs="Arial"/>
        <w:b w:val="0"/>
        <w:i w:val="0"/>
        <w:sz w:val="28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Arial" w:eastAsia="黑体" w:cs="Arial"/>
        <w:b w:val="0"/>
        <w:i w:val="0"/>
        <w:sz w:val="28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Arial" w:eastAsia="黑体" w:cs="Arial"/>
        <w:b w:val="0"/>
        <w:i w:val="0"/>
        <w:sz w:val="28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Arial" w:eastAsia="黑体" w:cs="Arial"/>
        <w:b w:val="0"/>
        <w:i w:val="0"/>
        <w:sz w:val="28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 w:ascii="黑体" w:hAnsi="宋体" w:eastAsia="黑体" w:cs="Arial"/>
        <w:sz w:val="28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 w:ascii="黑体" w:hAnsi="Arial" w:eastAsia="黑体" w:cs="Arial"/>
        <w:sz w:val="28"/>
      </w:rPr>
    </w:lvl>
  </w:abstractNum>
  <w:abstractNum w:abstractNumId="19">
    <w:nsid w:val="34573A67"/>
    <w:multiLevelType w:val="multilevel"/>
    <w:tmpl w:val="34573A67"/>
    <w:lvl w:ilvl="0" w:tentative="0">
      <w:start w:val="1"/>
      <w:numFmt w:val="none"/>
      <w:pStyle w:val="161"/>
      <w:lvlText w:val="%1注"/>
      <w:lvlJc w:val="left"/>
      <w:pPr>
        <w:tabs>
          <w:tab w:val="left" w:pos="760"/>
        </w:tabs>
        <w:ind w:left="760" w:hanging="284"/>
      </w:pPr>
      <w:rPr>
        <w:rFonts w:hint="eastAsia" w:ascii="宋体" w:hAnsi="宋体" w:eastAsia="宋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0">
    <w:nsid w:val="34FE1289"/>
    <w:multiLevelType w:val="singleLevel"/>
    <w:tmpl w:val="34FE1289"/>
    <w:lvl w:ilvl="0" w:tentative="0">
      <w:start w:val="1"/>
      <w:numFmt w:val="decimal"/>
      <w:suff w:val="space"/>
      <w:lvlText w:val="8.%1"/>
      <w:lvlJc w:val="left"/>
      <w:pPr>
        <w:tabs>
          <w:tab w:val="left" w:pos="0"/>
        </w:tabs>
        <w:ind w:left="0" w:firstLine="0"/>
      </w:pPr>
      <w:rPr>
        <w:rFonts w:hint="default" w:ascii="宋体" w:hAnsi="宋体" w:eastAsia="宋体" w:cs="宋体"/>
        <w:sz w:val="24"/>
      </w:rPr>
    </w:lvl>
  </w:abstractNum>
  <w:abstractNum w:abstractNumId="21">
    <w:nsid w:val="3CD57083"/>
    <w:multiLevelType w:val="multilevel"/>
    <w:tmpl w:val="3CD57083"/>
    <w:lvl w:ilvl="0" w:tentative="0">
      <w:start w:val="1"/>
      <w:numFmt w:val="none"/>
      <w:pStyle w:val="113"/>
      <w:lvlText w:val="%1注"/>
      <w:lvlJc w:val="left"/>
      <w:pPr>
        <w:tabs>
          <w:tab w:val="left" w:pos="760"/>
        </w:tabs>
        <w:ind w:left="760" w:hanging="283"/>
      </w:pPr>
      <w:rPr>
        <w:rFonts w:hint="eastAsia" w:ascii="宋体" w:hAnsi="宋体" w:eastAsia="宋体" w:cs="Times New Roman"/>
        <w:b w:val="0"/>
        <w:i w:val="0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2">
    <w:nsid w:val="445F460E"/>
    <w:multiLevelType w:val="multilevel"/>
    <w:tmpl w:val="445F460E"/>
    <w:lvl w:ilvl="0" w:tentative="0">
      <w:start w:val="1"/>
      <w:numFmt w:val="decimal"/>
      <w:pStyle w:val="8"/>
      <w:lvlText w:val="%1"/>
      <w:lvlJc w:val="left"/>
      <w:pPr>
        <w:tabs>
          <w:tab w:val="left" w:pos="350"/>
        </w:tabs>
        <w:ind w:left="0" w:firstLine="0"/>
      </w:pPr>
      <w:rPr>
        <w:rFonts w:hint="eastAsia" w:ascii="黑体" w:eastAsia="黑体"/>
        <w:sz w:val="24"/>
        <w:szCs w:val="24"/>
      </w:rPr>
    </w:lvl>
    <w:lvl w:ilvl="1" w:tentative="0">
      <w:start w:val="1"/>
      <w:numFmt w:val="decimal"/>
      <w:lvlText w:val="%1.%2"/>
      <w:lvlJc w:val="left"/>
      <w:pPr>
        <w:tabs>
          <w:tab w:val="left" w:pos="550"/>
        </w:tabs>
        <w:ind w:left="0" w:firstLine="0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700"/>
        </w:tabs>
        <w:ind w:left="0" w:firstLine="0"/>
      </w:pPr>
      <w:rPr>
        <w:rFonts w:hint="default" w:ascii="Times New Roman" w:hAnsi="Times New Roman" w:eastAsia="宋体"/>
        <w:sz w:val="24"/>
        <w:szCs w:val="24"/>
      </w:rPr>
    </w:lvl>
    <w:lvl w:ilvl="3" w:tentative="0">
      <w:start w:val="1"/>
      <w:numFmt w:val="decimal"/>
      <w:lvlText w:val="%1.%2.%3.%4"/>
      <w:lvlJc w:val="left"/>
      <w:pPr>
        <w:tabs>
          <w:tab w:val="left" w:pos="900"/>
        </w:tabs>
        <w:ind w:left="0" w:firstLine="0"/>
      </w:pPr>
      <w:rPr>
        <w:rFonts w:hint="default" w:ascii="Times New Roman" w:hAnsi="Times New Roman" w:eastAsia="宋体"/>
        <w:sz w:val="24"/>
        <w:szCs w:val="24"/>
      </w:rPr>
    </w:lvl>
    <w:lvl w:ilvl="4" w:tentative="0">
      <w:start w:val="1"/>
      <w:numFmt w:val="decimal"/>
      <w:lvlText w:val="%1.%2.%3.%4.%5"/>
      <w:lvlJc w:val="left"/>
      <w:pPr>
        <w:tabs>
          <w:tab w:val="left" w:pos="1050"/>
        </w:tabs>
        <w:ind w:left="0" w:firstLine="0"/>
      </w:pPr>
      <w:rPr>
        <w:rFonts w:hint="default" w:ascii="Times New Roman" w:hAnsi="Times New Roman" w:eastAsia="宋体"/>
        <w:sz w:val="24"/>
        <w:szCs w:val="24"/>
      </w:rPr>
    </w:lvl>
    <w:lvl w:ilvl="5" w:tentative="0">
      <w:start w:val="1"/>
      <w:numFmt w:val="decimal"/>
      <w:lvlText w:val="%1.%2.%3.%4.%5.%6"/>
      <w:lvlJc w:val="left"/>
      <w:pPr>
        <w:tabs>
          <w:tab w:val="left" w:pos="1250"/>
        </w:tabs>
        <w:ind w:left="0" w:firstLine="0"/>
      </w:pPr>
      <w:rPr>
        <w:rFonts w:hint="default" w:ascii="Times New Roman" w:hAnsi="Times New Roman" w:eastAsia="宋体"/>
        <w:sz w:val="24"/>
        <w:szCs w:val="24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23">
    <w:nsid w:val="451E5707"/>
    <w:multiLevelType w:val="multilevel"/>
    <w:tmpl w:val="451E5707"/>
    <w:lvl w:ilvl="0" w:tentative="0">
      <w:start w:val="1"/>
      <w:numFmt w:val="decimal"/>
      <w:pStyle w:val="159"/>
      <w:lvlText w:val="%1) "/>
      <w:lvlJc w:val="left"/>
      <w:pPr>
        <w:tabs>
          <w:tab w:val="left" w:pos="608"/>
        </w:tabs>
        <w:ind w:left="608" w:firstLine="0"/>
      </w:pPr>
      <w:rPr>
        <w:rFonts w:hint="eastAsia"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lowerLetter"/>
      <w:lvlText w:val="%2)"/>
      <w:lvlJc w:val="left"/>
      <w:pPr>
        <w:tabs>
          <w:tab w:val="left" w:pos="1045"/>
        </w:tabs>
        <w:ind w:left="104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465"/>
        </w:tabs>
        <w:ind w:left="1465" w:hanging="420"/>
      </w:pPr>
    </w:lvl>
    <w:lvl w:ilvl="3" w:tentative="0">
      <w:start w:val="1"/>
      <w:numFmt w:val="decimal"/>
      <w:lvlText w:val="%4."/>
      <w:lvlJc w:val="left"/>
      <w:pPr>
        <w:tabs>
          <w:tab w:val="left" w:pos="1885"/>
        </w:tabs>
        <w:ind w:left="188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05"/>
        </w:tabs>
        <w:ind w:left="230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25"/>
        </w:tabs>
        <w:ind w:left="2725" w:hanging="420"/>
      </w:pPr>
    </w:lvl>
    <w:lvl w:ilvl="6" w:tentative="0">
      <w:start w:val="1"/>
      <w:numFmt w:val="decimal"/>
      <w:lvlText w:val="%7."/>
      <w:lvlJc w:val="left"/>
      <w:pPr>
        <w:tabs>
          <w:tab w:val="left" w:pos="3145"/>
        </w:tabs>
        <w:ind w:left="314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65"/>
        </w:tabs>
        <w:ind w:left="356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85"/>
        </w:tabs>
        <w:ind w:left="3985" w:hanging="420"/>
      </w:pPr>
    </w:lvl>
  </w:abstractNum>
  <w:abstractNum w:abstractNumId="24">
    <w:nsid w:val="478DA490"/>
    <w:multiLevelType w:val="singleLevel"/>
    <w:tmpl w:val="478DA490"/>
    <w:lvl w:ilvl="0" w:tentative="0">
      <w:start w:val="1"/>
      <w:numFmt w:val="decimal"/>
      <w:suff w:val="space"/>
      <w:lvlText w:val="9.%1"/>
      <w:lvlJc w:val="left"/>
      <w:pPr>
        <w:tabs>
          <w:tab w:val="left" w:pos="397"/>
        </w:tabs>
        <w:ind w:left="0" w:firstLine="0"/>
      </w:pPr>
      <w:rPr>
        <w:rFonts w:hint="default" w:ascii="宋体" w:hAnsi="宋体" w:eastAsia="宋体" w:cs="宋体"/>
        <w:sz w:val="24"/>
      </w:rPr>
    </w:lvl>
  </w:abstractNum>
  <w:abstractNum w:abstractNumId="25">
    <w:nsid w:val="49A50AB1"/>
    <w:multiLevelType w:val="multilevel"/>
    <w:tmpl w:val="49A50AB1"/>
    <w:lvl w:ilvl="0" w:tentative="0">
      <w:start w:val="1"/>
      <w:numFmt w:val="none"/>
      <w:pStyle w:val="136"/>
      <w:lvlText w:val="%1——"/>
      <w:lvlJc w:val="left"/>
      <w:pPr>
        <w:tabs>
          <w:tab w:val="left" w:pos="1736"/>
        </w:tabs>
        <w:ind w:left="1526" w:hanging="57"/>
      </w:pPr>
      <w:rPr>
        <w:rFonts w:hint="default" w:ascii="Times New Roman" w:hAnsi="Times New Roman" w:eastAsia="宋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6">
    <w:nsid w:val="4FE54DA0"/>
    <w:multiLevelType w:val="multilevel"/>
    <w:tmpl w:val="4FE54DA0"/>
    <w:lvl w:ilvl="0" w:tentative="0">
      <w:start w:val="1"/>
      <w:numFmt w:val="non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pStyle w:val="179"/>
      <w:suff w:val="nothing"/>
      <w:lvlText w:val="%1%2)  "/>
      <w:lvlJc w:val="left"/>
      <w:pPr>
        <w:ind w:left="420" w:hanging="420"/>
      </w:pPr>
      <w:rPr>
        <w:rFonts w:hint="eastAsia"/>
      </w:rPr>
    </w:lvl>
    <w:lvl w:ilvl="2" w:tentative="0">
      <w:start w:val="1"/>
      <w:numFmt w:val="decimal"/>
      <w:pStyle w:val="180"/>
      <w:suff w:val="nothing"/>
      <w:lvlText w:val="%1%3)  "/>
      <w:lvlJc w:val="left"/>
      <w:pPr>
        <w:ind w:left="840" w:hanging="420"/>
      </w:pPr>
      <w:rPr>
        <w:rFonts w:hint="eastAsia"/>
      </w:rPr>
    </w:lvl>
    <w:lvl w:ilvl="3" w:tentative="0">
      <w:start w:val="1"/>
      <w:numFmt w:val="upperRoman"/>
      <w:pStyle w:val="181"/>
      <w:suff w:val="nothing"/>
      <w:lvlText w:val="%1%4)  "/>
      <w:lvlJc w:val="left"/>
      <w:pPr>
        <w:ind w:left="1260" w:hanging="421"/>
      </w:pPr>
      <w:rPr>
        <w:rFonts w:hint="eastAsia"/>
      </w:rPr>
    </w:lvl>
    <w:lvl w:ilvl="4" w:tentative="0">
      <w:start w:val="1"/>
      <w:numFmt w:val="lowerRoman"/>
      <w:pStyle w:val="182"/>
      <w:suff w:val="nothing"/>
      <w:lvlText w:val="%1%5)  "/>
      <w:lvlJc w:val="left"/>
      <w:pPr>
        <w:ind w:left="1680" w:hanging="421"/>
      </w:pPr>
      <w:rPr>
        <w:rFonts w:hint="eastAsia"/>
      </w:rPr>
    </w:lvl>
    <w:lvl w:ilvl="5" w:tentative="0">
      <w:start w:val="1"/>
      <w:numFmt w:val="lowerLetter"/>
      <w:lvlRestart w:val="1"/>
      <w:pStyle w:val="187"/>
      <w:suff w:val="nothing"/>
      <w:lvlText w:val="%1%6)  "/>
      <w:lvlJc w:val="left"/>
      <w:pPr>
        <w:ind w:left="420" w:hanging="420"/>
      </w:pPr>
      <w:rPr>
        <w:rFonts w:hint="eastAsia"/>
      </w:rPr>
    </w:lvl>
    <w:lvl w:ilvl="6" w:tentative="0">
      <w:start w:val="1"/>
      <w:numFmt w:val="decimal"/>
      <w:pStyle w:val="188"/>
      <w:suff w:val="nothing"/>
      <w:lvlText w:val="%1%7)  "/>
      <w:lvlJc w:val="left"/>
      <w:pPr>
        <w:ind w:left="839" w:hanging="419"/>
      </w:pPr>
      <w:rPr>
        <w:rFonts w:hint="eastAsia"/>
      </w:rPr>
    </w:lvl>
    <w:lvl w:ilvl="7" w:tentative="0">
      <w:start w:val="1"/>
      <w:numFmt w:val="upperRoman"/>
      <w:pStyle w:val="189"/>
      <w:suff w:val="nothing"/>
      <w:lvlText w:val="%1%8)  "/>
      <w:lvlJc w:val="left"/>
      <w:pPr>
        <w:ind w:left="1259" w:hanging="420"/>
      </w:pPr>
      <w:rPr>
        <w:rFonts w:hint="eastAsia"/>
      </w:rPr>
    </w:lvl>
    <w:lvl w:ilvl="8" w:tentative="0">
      <w:start w:val="1"/>
      <w:numFmt w:val="lowerRoman"/>
      <w:pStyle w:val="190"/>
      <w:suff w:val="nothing"/>
      <w:lvlText w:val="%1%9)  "/>
      <w:lvlJc w:val="left"/>
      <w:pPr>
        <w:ind w:left="1678" w:hanging="419"/>
      </w:pPr>
      <w:rPr>
        <w:rFonts w:hint="eastAsia"/>
      </w:rPr>
    </w:lvl>
  </w:abstractNum>
  <w:abstractNum w:abstractNumId="27">
    <w:nsid w:val="51613B74"/>
    <w:multiLevelType w:val="multilevel"/>
    <w:tmpl w:val="51613B74"/>
    <w:lvl w:ilvl="0" w:tentative="0">
      <w:start w:val="1"/>
      <w:numFmt w:val="decimal"/>
      <w:pStyle w:val="76"/>
      <w:lvlText w:val="[%1]"/>
      <w:lvlJc w:val="left"/>
      <w:pPr>
        <w:tabs>
          <w:tab w:val="left" w:pos="646"/>
        </w:tabs>
        <w:ind w:left="646" w:hanging="646"/>
      </w:pPr>
      <w:rPr>
        <w:rFonts w:hint="eastAsia" w:ascii="宋体" w:hAnsi="宋体" w:eastAsia="宋体" w:cs="Times New Roman"/>
        <w:b w:val="0"/>
        <w:i w:val="0"/>
        <w:color w:val="auto"/>
        <w:sz w:val="21"/>
        <w:u w:val="none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8">
    <w:nsid w:val="5A6E7917"/>
    <w:multiLevelType w:val="multilevel"/>
    <w:tmpl w:val="5A6E7917"/>
    <w:lvl w:ilvl="0" w:tentative="0">
      <w:start w:val="1"/>
      <w:numFmt w:val="none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pStyle w:val="170"/>
      <w:suff w:val="nothing"/>
      <w:lvlText w:val="%2)  "/>
      <w:lvlJc w:val="left"/>
      <w:pPr>
        <w:ind w:left="839" w:hanging="419"/>
      </w:pPr>
      <w:rPr>
        <w:rFonts w:hint="eastAsia"/>
      </w:rPr>
    </w:lvl>
    <w:lvl w:ilvl="2" w:tentative="0">
      <w:start w:val="1"/>
      <w:numFmt w:val="decimal"/>
      <w:pStyle w:val="171"/>
      <w:suff w:val="nothing"/>
      <w:lvlText w:val="%1%3)  "/>
      <w:lvlJc w:val="left"/>
      <w:pPr>
        <w:ind w:left="1259" w:hanging="420"/>
      </w:pPr>
      <w:rPr>
        <w:rFonts w:hint="eastAsia"/>
      </w:rPr>
    </w:lvl>
    <w:lvl w:ilvl="3" w:tentative="0">
      <w:start w:val="1"/>
      <w:numFmt w:val="upperRoman"/>
      <w:pStyle w:val="177"/>
      <w:suff w:val="nothing"/>
      <w:lvlText w:val="%1%4)  "/>
      <w:lvlJc w:val="left"/>
      <w:pPr>
        <w:ind w:left="1678" w:hanging="419"/>
      </w:pPr>
      <w:rPr>
        <w:rFonts w:hint="eastAsia"/>
      </w:rPr>
    </w:lvl>
    <w:lvl w:ilvl="4" w:tentative="0">
      <w:start w:val="1"/>
      <w:numFmt w:val="lowerRoman"/>
      <w:pStyle w:val="178"/>
      <w:suff w:val="nothing"/>
      <w:lvlText w:val="%1%5)  "/>
      <w:lvlJc w:val="left"/>
      <w:pPr>
        <w:ind w:left="2098" w:hanging="420"/>
      </w:pPr>
      <w:rPr>
        <w:rFonts w:hint="eastAsia"/>
      </w:rPr>
    </w:lvl>
    <w:lvl w:ilvl="5" w:tentative="0">
      <w:start w:val="1"/>
      <w:numFmt w:val="lowerLetter"/>
      <w:lvlRestart w:val="1"/>
      <w:pStyle w:val="183"/>
      <w:suff w:val="nothing"/>
      <w:lvlText w:val="%1%6)  "/>
      <w:lvlJc w:val="left"/>
      <w:pPr>
        <w:ind w:left="839" w:hanging="419"/>
      </w:pPr>
      <w:rPr>
        <w:rFonts w:hint="eastAsia"/>
      </w:rPr>
    </w:lvl>
    <w:lvl w:ilvl="6" w:tentative="0">
      <w:start w:val="1"/>
      <w:numFmt w:val="decimal"/>
      <w:pStyle w:val="184"/>
      <w:suff w:val="nothing"/>
      <w:lvlText w:val="%1%7)  "/>
      <w:lvlJc w:val="left"/>
      <w:pPr>
        <w:ind w:left="1259" w:hanging="420"/>
      </w:pPr>
      <w:rPr>
        <w:rFonts w:hint="eastAsia"/>
      </w:rPr>
    </w:lvl>
    <w:lvl w:ilvl="7" w:tentative="0">
      <w:start w:val="1"/>
      <w:numFmt w:val="upperRoman"/>
      <w:pStyle w:val="185"/>
      <w:suff w:val="nothing"/>
      <w:lvlText w:val="%1%8)  "/>
      <w:lvlJc w:val="left"/>
      <w:pPr>
        <w:ind w:left="1678" w:hanging="419"/>
      </w:pPr>
      <w:rPr>
        <w:rFonts w:hint="eastAsia"/>
      </w:rPr>
    </w:lvl>
    <w:lvl w:ilvl="8" w:tentative="0">
      <w:start w:val="1"/>
      <w:numFmt w:val="lowerRoman"/>
      <w:pStyle w:val="186"/>
      <w:suff w:val="nothing"/>
      <w:lvlText w:val="%1%9)  "/>
      <w:lvlJc w:val="left"/>
      <w:pPr>
        <w:ind w:left="2098" w:hanging="420"/>
      </w:pPr>
      <w:rPr>
        <w:rFonts w:hint="eastAsia"/>
      </w:rPr>
    </w:lvl>
  </w:abstractNum>
  <w:abstractNum w:abstractNumId="29">
    <w:nsid w:val="5A832EEF"/>
    <w:multiLevelType w:val="multilevel"/>
    <w:tmpl w:val="5A832EEF"/>
    <w:lvl w:ilvl="0" w:tentative="0">
      <w:start w:val="1"/>
      <w:numFmt w:val="lowerLetter"/>
      <w:pStyle w:val="152"/>
      <w:lvlText w:val="%1)"/>
      <w:lvlJc w:val="left"/>
      <w:pPr>
        <w:tabs>
          <w:tab w:val="left" w:pos="1025"/>
        </w:tabs>
        <w:ind w:left="2070" w:hanging="420"/>
      </w:pPr>
      <w:rPr>
        <w:rFonts w:hint="default"/>
      </w:rPr>
    </w:lvl>
    <w:lvl w:ilvl="1" w:tentative="0">
      <w:start w:val="1"/>
      <w:numFmt w:val="decimal"/>
      <w:lvlText w:val="%2)"/>
      <w:lvlJc w:val="left"/>
      <w:pPr>
        <w:tabs>
          <w:tab w:val="left" w:pos="1105"/>
        </w:tabs>
        <w:ind w:left="1105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465"/>
        </w:tabs>
        <w:ind w:left="1465" w:hanging="420"/>
      </w:pPr>
    </w:lvl>
    <w:lvl w:ilvl="3" w:tentative="0">
      <w:start w:val="1"/>
      <w:numFmt w:val="decimal"/>
      <w:lvlText w:val="%4."/>
      <w:lvlJc w:val="left"/>
      <w:pPr>
        <w:tabs>
          <w:tab w:val="left" w:pos="1885"/>
        </w:tabs>
        <w:ind w:left="188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05"/>
        </w:tabs>
        <w:ind w:left="230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25"/>
        </w:tabs>
        <w:ind w:left="2725" w:hanging="420"/>
      </w:pPr>
    </w:lvl>
    <w:lvl w:ilvl="6" w:tentative="0">
      <w:start w:val="1"/>
      <w:numFmt w:val="decimal"/>
      <w:lvlText w:val="%7."/>
      <w:lvlJc w:val="left"/>
      <w:pPr>
        <w:tabs>
          <w:tab w:val="left" w:pos="3145"/>
        </w:tabs>
        <w:ind w:left="314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65"/>
        </w:tabs>
        <w:ind w:left="356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85"/>
        </w:tabs>
        <w:ind w:left="3985" w:hanging="420"/>
      </w:pPr>
    </w:lvl>
  </w:abstractNum>
  <w:abstractNum w:abstractNumId="30">
    <w:nsid w:val="5C1E3D45"/>
    <w:multiLevelType w:val="multilevel"/>
    <w:tmpl w:val="5C1E3D45"/>
    <w:lvl w:ilvl="0" w:tentative="0">
      <w:start w:val="1"/>
      <w:numFmt w:val="none"/>
      <w:pStyle w:val="160"/>
      <w:lvlText w:val="%1注："/>
      <w:lvlJc w:val="left"/>
      <w:pPr>
        <w:tabs>
          <w:tab w:val="left" w:pos="947"/>
        </w:tabs>
        <w:ind w:left="0" w:firstLine="419"/>
      </w:pPr>
      <w:rPr>
        <w:rFonts w:hint="eastAsia" w:ascii="宋体" w:hAnsi="宋体" w:eastAsia="宋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lowerLetter"/>
      <w:lvlText w:val="%2)"/>
      <w:lvlJc w:val="left"/>
      <w:pPr>
        <w:tabs>
          <w:tab w:val="left" w:pos="942"/>
        </w:tabs>
        <w:ind w:left="942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362"/>
        </w:tabs>
        <w:ind w:left="1362" w:hanging="420"/>
      </w:pPr>
    </w:lvl>
    <w:lvl w:ilvl="3" w:tentative="0">
      <w:start w:val="1"/>
      <w:numFmt w:val="decimal"/>
      <w:lvlText w:val="%4."/>
      <w:lvlJc w:val="left"/>
      <w:pPr>
        <w:tabs>
          <w:tab w:val="left" w:pos="1782"/>
        </w:tabs>
        <w:ind w:left="1782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02"/>
        </w:tabs>
        <w:ind w:left="2202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22"/>
        </w:tabs>
        <w:ind w:left="2622" w:hanging="420"/>
      </w:pPr>
    </w:lvl>
    <w:lvl w:ilvl="6" w:tentative="0">
      <w:start w:val="1"/>
      <w:numFmt w:val="decimal"/>
      <w:lvlText w:val="%7."/>
      <w:lvlJc w:val="left"/>
      <w:pPr>
        <w:tabs>
          <w:tab w:val="left" w:pos="3042"/>
        </w:tabs>
        <w:ind w:left="3042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462"/>
        </w:tabs>
        <w:ind w:left="3462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882"/>
        </w:tabs>
        <w:ind w:left="3882" w:hanging="420"/>
      </w:pPr>
    </w:lvl>
  </w:abstractNum>
  <w:abstractNum w:abstractNumId="31">
    <w:nsid w:val="62744A2E"/>
    <w:multiLevelType w:val="multilevel"/>
    <w:tmpl w:val="62744A2E"/>
    <w:lvl w:ilvl="0" w:tentative="0">
      <w:start w:val="1"/>
      <w:numFmt w:val="decimal"/>
      <w:pStyle w:val="153"/>
      <w:suff w:val="nothing"/>
      <w:lvlText w:val="Figure %1　"/>
      <w:lvlJc w:val="left"/>
      <w:pPr>
        <w:ind w:left="0" w:firstLine="0"/>
      </w:pPr>
      <w:rPr>
        <w:rFonts w:hint="eastAsia" w:ascii="Times New Roman" w:hAnsi="Times New Roman" w:eastAsia="宋体" w:cs="Times New Roman"/>
        <w:b w:val="0"/>
        <w:i w:val="0"/>
        <w:sz w:val="24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Times New Roman" w:hAnsi="Times New Roman" w:eastAsia="宋体" w:cs="Times New Roman"/>
        <w:b w:val="0"/>
        <w:i w:val="0"/>
        <w:sz w:val="24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Times New Roman" w:hAnsi="Times New Roman" w:eastAsia="宋体" w:cs="Times New Roman"/>
        <w:b w:val="0"/>
        <w:i w:val="0"/>
        <w:sz w:val="24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Times New Roman" w:hAnsi="Times New Roman" w:eastAsia="宋体" w:cs="Times New Roman"/>
        <w:b w:val="0"/>
        <w:i w:val="0"/>
        <w:sz w:val="24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Times New Roman" w:hAnsi="Times New Roman" w:eastAsia="宋体" w:cs="Times New Roman"/>
        <w:b w:val="0"/>
        <w:i w:val="0"/>
        <w:sz w:val="24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Times New Roman" w:hAnsi="Times New Roman" w:eastAsia="宋体" w:cs="Times New Roman"/>
        <w:b w:val="0"/>
        <w:i w:val="0"/>
        <w:sz w:val="24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Times New Roman" w:hAnsi="Times New Roman" w:eastAsia="宋体" w:cs="Times New Roman"/>
        <w:b w:val="0"/>
        <w:i w:val="0"/>
        <w:sz w:val="24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  <w:rPr>
        <w:rFonts w:hint="eastAsia" w:ascii="宋体" w:hAnsi="宋体" w:eastAsia="宋体" w:cs="Times New Roman"/>
        <w:sz w:val="24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  <w:rPr>
        <w:rFonts w:hint="eastAsia"/>
      </w:rPr>
    </w:lvl>
  </w:abstractNum>
  <w:abstractNum w:abstractNumId="32">
    <w:nsid w:val="644622F9"/>
    <w:multiLevelType w:val="multilevel"/>
    <w:tmpl w:val="644622F9"/>
    <w:lvl w:ilvl="0" w:tentative="0">
      <w:start w:val="1"/>
      <w:numFmt w:val="upperRoman"/>
      <w:pStyle w:val="156"/>
      <w:lvlText w:val="%1) "/>
      <w:lvlJc w:val="left"/>
      <w:pPr>
        <w:tabs>
          <w:tab w:val="left" w:pos="1689"/>
        </w:tabs>
        <w:ind w:left="1479" w:hanging="57"/>
      </w:pPr>
      <w:rPr>
        <w:rFonts w:hint="eastAsia"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lowerLetter"/>
      <w:lvlText w:val="%2)"/>
      <w:lvlJc w:val="left"/>
      <w:pPr>
        <w:tabs>
          <w:tab w:val="left" w:pos="1310"/>
        </w:tabs>
        <w:ind w:left="131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30"/>
        </w:tabs>
        <w:ind w:left="173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50"/>
        </w:tabs>
        <w:ind w:left="215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70"/>
        </w:tabs>
        <w:ind w:left="257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90"/>
        </w:tabs>
        <w:ind w:left="299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10"/>
        </w:tabs>
        <w:ind w:left="341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30"/>
        </w:tabs>
        <w:ind w:left="383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50"/>
        </w:tabs>
        <w:ind w:left="4250" w:hanging="420"/>
      </w:pPr>
    </w:lvl>
  </w:abstractNum>
  <w:abstractNum w:abstractNumId="33">
    <w:nsid w:val="644D1933"/>
    <w:multiLevelType w:val="multilevel"/>
    <w:tmpl w:val="644D1933"/>
    <w:lvl w:ilvl="0" w:tentative="0">
      <w:start w:val="1"/>
      <w:numFmt w:val="non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93"/>
      <w:suff w:val="nothing"/>
      <w:lvlText w:val="表0-%2  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Restart w:val="1"/>
      <w:pStyle w:val="194"/>
      <w:suff w:val="nothing"/>
      <w:lvlText w:val="Table 0-%3  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0" w:firstLine="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0" w:firstLine="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/>
      </w:rPr>
    </w:lvl>
  </w:abstractNum>
  <w:abstractNum w:abstractNumId="34">
    <w:nsid w:val="68D0523C"/>
    <w:multiLevelType w:val="multilevel"/>
    <w:tmpl w:val="68D0523C"/>
    <w:lvl w:ilvl="0" w:tentative="0">
      <w:start w:val="1"/>
      <w:numFmt w:val="decimal"/>
      <w:pStyle w:val="111"/>
      <w:suff w:val="nothing"/>
      <w:lvlText w:val="图%1　"/>
      <w:lvlJc w:val="left"/>
      <w:pPr>
        <w:ind w:left="0" w:firstLine="0"/>
      </w:pPr>
      <w:rPr>
        <w:rFonts w:hint="default" w:ascii="Times New Roman" w:hAnsi="Times New Roman" w:eastAsia="宋体" w:cs="Times New Roman"/>
        <w:b w:val="0"/>
        <w:i w:val="0"/>
        <w:sz w:val="24"/>
        <w:szCs w:val="64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Times New Roman" w:hAnsi="Times New Roman" w:eastAsia="黑体" w:cs="Times New Roman"/>
        <w:b w:val="0"/>
        <w:i w:val="0"/>
        <w:snapToGrid/>
        <w:spacing w:val="0"/>
        <w:w w:val="100"/>
        <w:kern w:val="21"/>
        <w:sz w:val="24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Times New Roman" w:hAnsi="Times New Roman" w:eastAsia="黑体" w:cs="Times New Roman"/>
        <w:b w:val="0"/>
        <w:i w:val="0"/>
        <w:sz w:val="24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Times New Roman" w:hAnsi="Times New Roman" w:eastAsia="黑体" w:cs="Times New Roman"/>
        <w:b w:val="0"/>
        <w:i w:val="0"/>
        <w:sz w:val="24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Times New Roman" w:hAnsi="Times New Roman" w:eastAsia="黑体" w:cs="Times New Roman"/>
        <w:b w:val="0"/>
        <w:i w:val="0"/>
        <w:sz w:val="24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Times New Roman" w:hAnsi="Times New Roman" w:eastAsia="黑体" w:cs="Times New Roman"/>
        <w:b w:val="0"/>
        <w:i w:val="0"/>
        <w:sz w:val="24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Times New Roman" w:hAnsi="Times New Roman" w:eastAsia="黑体" w:cs="Times New Roman"/>
        <w:b w:val="0"/>
        <w:i w:val="0"/>
        <w:sz w:val="24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 w:ascii="Times New Roman" w:hAnsi="Times New Roman" w:eastAsia="宋体" w:cs="Times New Roman"/>
        <w:sz w:val="24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 w:ascii="Times New Roman" w:hAnsi="Times New Roman" w:eastAsia="宋体" w:cs="Times New Roman"/>
        <w:sz w:val="24"/>
      </w:rPr>
    </w:lvl>
  </w:abstractNum>
  <w:abstractNum w:abstractNumId="35">
    <w:nsid w:val="6A451549"/>
    <w:multiLevelType w:val="multilevel"/>
    <w:tmpl w:val="6A451549"/>
    <w:lvl w:ilvl="0" w:tentative="0">
      <w:start w:val="1"/>
      <w:numFmt w:val="lowerLetter"/>
      <w:pStyle w:val="162"/>
      <w:lvlText w:val="%1)"/>
      <w:lvlJc w:val="left"/>
      <w:pPr>
        <w:tabs>
          <w:tab w:val="left" w:pos="0"/>
        </w:tabs>
        <w:ind w:left="0" w:firstLine="0"/>
      </w:pPr>
      <w:rPr>
        <w:rFonts w:hint="eastAsia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6">
    <w:nsid w:val="6B270E8E"/>
    <w:multiLevelType w:val="multilevel"/>
    <w:tmpl w:val="6B270E8E"/>
    <w:lvl w:ilvl="0" w:tentative="0">
      <w:start w:val="1"/>
      <w:numFmt w:val="decimal"/>
      <w:pStyle w:val="109"/>
      <w:suff w:val="nothing"/>
      <w:lvlText w:val="表%1　"/>
      <w:lvlJc w:val="left"/>
      <w:pPr>
        <w:ind w:left="0" w:firstLine="0"/>
      </w:pPr>
      <w:rPr>
        <w:rFonts w:hint="default" w:ascii="Times New Roman" w:hAnsi="Times New Roman" w:eastAsia="宋体" w:cs="Times New Roman"/>
        <w:b w:val="0"/>
        <w:i w:val="0"/>
        <w:sz w:val="24"/>
      </w:rPr>
    </w:lvl>
    <w:lvl w:ilvl="1" w:tentative="0">
      <w:start w:val="1"/>
      <w:numFmt w:val="decimal"/>
      <w:lvlText w:val="%1.%2"/>
      <w:lvlJc w:val="left"/>
      <w:pPr>
        <w:tabs>
          <w:tab w:val="left" w:pos="0"/>
        </w:tabs>
        <w:ind w:left="0" w:firstLine="0"/>
      </w:pPr>
      <w:rPr>
        <w:rFonts w:hint="eastAsia" w:ascii="Times New Roman" w:hAnsi="Times New Roman" w:eastAsia="黑体" w:cs="Times New Roman"/>
        <w:b w:val="0"/>
        <w:i w:val="0"/>
        <w:sz w:val="24"/>
      </w:rPr>
    </w:lvl>
    <w:lvl w:ilvl="2" w:tentative="0">
      <w:start w:val="1"/>
      <w:numFmt w:val="decimal"/>
      <w:lvlText w:val="%1.%2.%3"/>
      <w:lvlJc w:val="left"/>
      <w:pPr>
        <w:tabs>
          <w:tab w:val="left" w:pos="0"/>
        </w:tabs>
        <w:ind w:left="0" w:firstLine="0"/>
      </w:pPr>
      <w:rPr>
        <w:rFonts w:hint="eastAsia" w:ascii="Times New Roman" w:hAnsi="Times New Roman" w:eastAsia="黑体" w:cs="Times New Roman"/>
        <w:b w:val="0"/>
        <w:i w:val="0"/>
        <w:sz w:val="24"/>
      </w:rPr>
    </w:lvl>
    <w:lvl w:ilvl="3" w:tentative="0">
      <w:start w:val="1"/>
      <w:numFmt w:val="decimal"/>
      <w:lvlText w:val="%1.%2.%3.%4"/>
      <w:lvlJc w:val="left"/>
      <w:pPr>
        <w:tabs>
          <w:tab w:val="left" w:pos="0"/>
        </w:tabs>
        <w:ind w:left="0" w:firstLine="0"/>
      </w:pPr>
      <w:rPr>
        <w:rFonts w:hint="eastAsia" w:ascii="Times New Roman" w:hAnsi="Times New Roman" w:eastAsia="黑体" w:cs="Times New Roman"/>
        <w:b w:val="0"/>
        <w:i w:val="0"/>
        <w:sz w:val="24"/>
      </w:rPr>
    </w:lvl>
    <w:lvl w:ilvl="4" w:tentative="0">
      <w:start w:val="1"/>
      <w:numFmt w:val="decimal"/>
      <w:lvlText w:val="%1.%2.%3.%4.%5"/>
      <w:lvlJc w:val="left"/>
      <w:pPr>
        <w:tabs>
          <w:tab w:val="left" w:pos="0"/>
        </w:tabs>
        <w:ind w:left="0" w:firstLine="0"/>
      </w:pPr>
      <w:rPr>
        <w:rFonts w:hint="eastAsia" w:ascii="Times New Roman" w:hAnsi="Times New Roman" w:eastAsia="黑体" w:cs="Times New Roman"/>
        <w:b w:val="0"/>
        <w:i w:val="0"/>
        <w:sz w:val="24"/>
      </w:r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0" w:firstLine="0"/>
      </w:pPr>
      <w:rPr>
        <w:rFonts w:hint="eastAsia" w:ascii="Times New Roman" w:hAnsi="Times New Roman" w:eastAsia="黑体" w:cs="Times New Roman"/>
        <w:b w:val="0"/>
        <w:i w:val="0"/>
        <w:sz w:val="24"/>
      </w:r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0" w:firstLine="0"/>
      </w:pPr>
      <w:rPr>
        <w:rFonts w:hint="eastAsia" w:ascii="Times New Roman" w:hAnsi="Times New Roman" w:eastAsia="黑体" w:cs="Times New Roman"/>
        <w:b w:val="0"/>
        <w:i w:val="0"/>
        <w:sz w:val="24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 w:ascii="Times New Roman" w:hAnsi="Times New Roman" w:eastAsia="黑体" w:cs="Times New Roman"/>
        <w:sz w:val="24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 w:ascii="Times New Roman" w:hAnsi="Times New Roman" w:eastAsia="黑体" w:cs="Times New Roman"/>
        <w:sz w:val="24"/>
      </w:rPr>
    </w:lvl>
  </w:abstractNum>
  <w:abstractNum w:abstractNumId="37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 w:ascii="黑体" w:hAnsi="宋体" w:eastAsia="黑体" w:cs="Arial"/>
        <w:b/>
        <w:i w:val="0"/>
        <w:sz w:val="24"/>
      </w:rPr>
    </w:lvl>
    <w:lvl w:ilvl="1" w:tentative="0">
      <w:start w:val="1"/>
      <w:numFmt w:val="decimal"/>
      <w:pStyle w:val="52"/>
      <w:suff w:val="nothing"/>
      <w:lvlText w:val="%1%2　"/>
      <w:lvlJc w:val="left"/>
      <w:pPr>
        <w:ind w:left="0" w:firstLine="0"/>
      </w:pPr>
      <w:rPr>
        <w:rFonts w:hint="eastAsia" w:ascii="黑体" w:hAnsi="宋体" w:eastAsia="黑体" w:cs="Arial"/>
        <w:b w:val="0"/>
        <w:i w:val="0"/>
        <w:sz w:val="24"/>
      </w:rPr>
    </w:lvl>
    <w:lvl w:ilvl="2" w:tentative="0">
      <w:start w:val="1"/>
      <w:numFmt w:val="decimal"/>
      <w:pStyle w:val="53"/>
      <w:suff w:val="nothing"/>
      <w:lvlText w:val="%1%2.%3　"/>
      <w:lvlJc w:val="left"/>
      <w:pPr>
        <w:ind w:left="0" w:firstLine="0"/>
      </w:pPr>
      <w:rPr>
        <w:rFonts w:hint="eastAsia" w:ascii="黑体" w:hAnsi="宋体" w:eastAsia="黑体" w:cs="Arial"/>
        <w:b w:val="0"/>
        <w:i w:val="0"/>
        <w:sz w:val="24"/>
      </w:rPr>
    </w:lvl>
    <w:lvl w:ilvl="3" w:tentative="0">
      <w:start w:val="1"/>
      <w:numFmt w:val="decimal"/>
      <w:pStyle w:val="54"/>
      <w:suff w:val="nothing"/>
      <w:lvlText w:val="%1%2.%3.%4　"/>
      <w:lvlJc w:val="left"/>
      <w:pPr>
        <w:ind w:left="0" w:firstLine="0"/>
      </w:pPr>
      <w:rPr>
        <w:rFonts w:hint="eastAsia" w:ascii="黑体" w:hAnsi="宋体" w:eastAsia="黑体" w:cs="Arial"/>
        <w:b w:val="0"/>
        <w:i w:val="0"/>
        <w:sz w:val="24"/>
      </w:rPr>
    </w:lvl>
    <w:lvl w:ilvl="4" w:tentative="0">
      <w:start w:val="1"/>
      <w:numFmt w:val="decimal"/>
      <w:pStyle w:val="56"/>
      <w:suff w:val="nothing"/>
      <w:lvlText w:val="%1%2.%3.%4.%5　"/>
      <w:lvlJc w:val="left"/>
      <w:pPr>
        <w:ind w:left="0" w:firstLine="0"/>
      </w:pPr>
      <w:rPr>
        <w:rFonts w:hint="eastAsia" w:ascii="黑体" w:hAnsi="宋体" w:eastAsia="黑体" w:cs="Arial"/>
        <w:b w:val="0"/>
        <w:i w:val="0"/>
        <w:sz w:val="24"/>
      </w:rPr>
    </w:lvl>
    <w:lvl w:ilvl="5" w:tentative="0">
      <w:start w:val="1"/>
      <w:numFmt w:val="decimal"/>
      <w:pStyle w:val="57"/>
      <w:suff w:val="nothing"/>
      <w:lvlText w:val="%1%2.%3.%4.%5.%6　"/>
      <w:lvlJc w:val="left"/>
      <w:pPr>
        <w:ind w:left="0" w:firstLine="0"/>
      </w:pPr>
      <w:rPr>
        <w:rFonts w:hint="eastAsia" w:ascii="黑体" w:hAnsi="宋体" w:eastAsia="黑体" w:cs="Arial"/>
        <w:b w:val="0"/>
        <w:i w:val="0"/>
        <w:sz w:val="24"/>
      </w:rPr>
    </w:lvl>
    <w:lvl w:ilvl="6" w:tentative="0">
      <w:start w:val="1"/>
      <w:numFmt w:val="decimal"/>
      <w:pStyle w:val="58"/>
      <w:suff w:val="nothing"/>
      <w:lvlText w:val="%1%2.%3.%4.%5.%6.%7　"/>
      <w:lvlJc w:val="left"/>
      <w:pPr>
        <w:ind w:left="0" w:firstLine="0"/>
      </w:pPr>
      <w:rPr>
        <w:rFonts w:hint="eastAsia" w:ascii="黑体" w:hAnsi="宋体" w:eastAsia="黑体" w:cs="Arial"/>
        <w:b w:val="0"/>
        <w:i w:val="0"/>
        <w:sz w:val="24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  <w:rPr>
        <w:rFonts w:hint="eastAsia" w:ascii="宋体" w:hAnsi="宋体" w:eastAsia="宋体" w:cs="Arial"/>
        <w:sz w:val="28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  <w:rPr>
        <w:rFonts w:hint="eastAsia" w:ascii="宋体" w:hAnsi="宋体" w:eastAsia="宋体" w:cs="Arial"/>
        <w:sz w:val="32"/>
      </w:rPr>
    </w:lvl>
  </w:abstractNum>
  <w:abstractNum w:abstractNumId="38">
    <w:nsid w:val="6E422BE1"/>
    <w:multiLevelType w:val="multilevel"/>
    <w:tmpl w:val="6E422BE1"/>
    <w:lvl w:ilvl="0" w:tentative="0">
      <w:start w:val="1"/>
      <w:numFmt w:val="decimal"/>
      <w:pStyle w:val="151"/>
      <w:lvlText w:val="[%1]"/>
      <w:lvlJc w:val="left"/>
      <w:pPr>
        <w:tabs>
          <w:tab w:val="left" w:pos="1020"/>
        </w:tabs>
        <w:ind w:left="527" w:firstLine="0"/>
      </w:pPr>
      <w:rPr>
        <w:rFonts w:hint="default" w:ascii="Times New Roman" w:hAnsi="Times New Roman" w:eastAsia="宋体" w:cs="Times New Roman"/>
        <w:b w:val="0"/>
        <w:i w:val="0"/>
        <w:color w:val="auto"/>
        <w:sz w:val="24"/>
        <w:u w:val="none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22"/>
  </w:num>
  <w:num w:numId="3">
    <w:abstractNumId w:val="2"/>
  </w:num>
  <w:num w:numId="4">
    <w:abstractNumId w:val="0"/>
  </w:num>
  <w:num w:numId="5">
    <w:abstractNumId w:val="37"/>
  </w:num>
  <w:num w:numId="6">
    <w:abstractNumId w:val="27"/>
  </w:num>
  <w:num w:numId="7">
    <w:abstractNumId w:val="14"/>
  </w:num>
  <w:num w:numId="8">
    <w:abstractNumId w:val="8"/>
  </w:num>
  <w:num w:numId="9">
    <w:abstractNumId w:val="12"/>
  </w:num>
  <w:num w:numId="10">
    <w:abstractNumId w:val="9"/>
  </w:num>
  <w:num w:numId="11">
    <w:abstractNumId w:val="3"/>
  </w:num>
  <w:num w:numId="12">
    <w:abstractNumId w:val="36"/>
  </w:num>
  <w:num w:numId="13">
    <w:abstractNumId w:val="34"/>
  </w:num>
  <w:num w:numId="14">
    <w:abstractNumId w:val="5"/>
  </w:num>
  <w:num w:numId="15">
    <w:abstractNumId w:val="21"/>
  </w:num>
  <w:num w:numId="16">
    <w:abstractNumId w:val="4"/>
  </w:num>
  <w:num w:numId="17">
    <w:abstractNumId w:val="25"/>
  </w:num>
  <w:num w:numId="18">
    <w:abstractNumId w:val="38"/>
  </w:num>
  <w:num w:numId="19">
    <w:abstractNumId w:val="29"/>
  </w:num>
  <w:num w:numId="20">
    <w:abstractNumId w:val="31"/>
  </w:num>
  <w:num w:numId="21">
    <w:abstractNumId w:val="17"/>
  </w:num>
  <w:num w:numId="22">
    <w:abstractNumId w:val="18"/>
  </w:num>
  <w:num w:numId="23">
    <w:abstractNumId w:val="32"/>
  </w:num>
  <w:num w:numId="24">
    <w:abstractNumId w:val="6"/>
  </w:num>
  <w:num w:numId="25">
    <w:abstractNumId w:val="23"/>
  </w:num>
  <w:num w:numId="26">
    <w:abstractNumId w:val="30"/>
  </w:num>
  <w:num w:numId="27">
    <w:abstractNumId w:val="19"/>
  </w:num>
  <w:num w:numId="28">
    <w:abstractNumId w:val="35"/>
  </w:num>
  <w:num w:numId="29">
    <w:abstractNumId w:val="28"/>
  </w:num>
  <w:num w:numId="30">
    <w:abstractNumId w:val="26"/>
  </w:num>
  <w:num w:numId="31">
    <w:abstractNumId w:val="11"/>
  </w:num>
  <w:num w:numId="32">
    <w:abstractNumId w:val="13"/>
  </w:num>
  <w:num w:numId="33">
    <w:abstractNumId w:val="33"/>
  </w:num>
  <w:num w:numId="34">
    <w:abstractNumId w:val="7"/>
  </w:num>
  <w:num w:numId="35">
    <w:abstractNumId w:val="15"/>
  </w:num>
  <w:num w:numId="36">
    <w:abstractNumId w:val="10"/>
  </w:num>
  <w:num w:numId="37">
    <w:abstractNumId w:val="20"/>
  </w:num>
  <w:num w:numId="38">
    <w:abstractNumId w:val="16"/>
  </w:num>
  <w:num w:numId="39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杨坤">
    <w15:presenceInfo w15:providerId="WPS Office" w15:userId="9422623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937"/>
    <w:rsid w:val="00003E28"/>
    <w:rsid w:val="00004926"/>
    <w:rsid w:val="000053C4"/>
    <w:rsid w:val="000058D9"/>
    <w:rsid w:val="00007FDC"/>
    <w:rsid w:val="00010A0C"/>
    <w:rsid w:val="00011757"/>
    <w:rsid w:val="00011CC4"/>
    <w:rsid w:val="000158BF"/>
    <w:rsid w:val="00021C6E"/>
    <w:rsid w:val="00022C67"/>
    <w:rsid w:val="00023F55"/>
    <w:rsid w:val="000316F1"/>
    <w:rsid w:val="00032BEA"/>
    <w:rsid w:val="00034606"/>
    <w:rsid w:val="00035765"/>
    <w:rsid w:val="00036406"/>
    <w:rsid w:val="00036D73"/>
    <w:rsid w:val="000374A0"/>
    <w:rsid w:val="00041212"/>
    <w:rsid w:val="00041722"/>
    <w:rsid w:val="00042701"/>
    <w:rsid w:val="00045EAF"/>
    <w:rsid w:val="00050822"/>
    <w:rsid w:val="00050B47"/>
    <w:rsid w:val="00051A94"/>
    <w:rsid w:val="00052313"/>
    <w:rsid w:val="0006150E"/>
    <w:rsid w:val="00062721"/>
    <w:rsid w:val="00064943"/>
    <w:rsid w:val="00070597"/>
    <w:rsid w:val="000715AC"/>
    <w:rsid w:val="00072174"/>
    <w:rsid w:val="00073DAC"/>
    <w:rsid w:val="0007496F"/>
    <w:rsid w:val="00075607"/>
    <w:rsid w:val="0007795B"/>
    <w:rsid w:val="00087E12"/>
    <w:rsid w:val="000A05C3"/>
    <w:rsid w:val="000A39D6"/>
    <w:rsid w:val="000A4C07"/>
    <w:rsid w:val="000A615B"/>
    <w:rsid w:val="000A6D05"/>
    <w:rsid w:val="000A7DE8"/>
    <w:rsid w:val="000B016B"/>
    <w:rsid w:val="000B1235"/>
    <w:rsid w:val="000B1787"/>
    <w:rsid w:val="000B27A0"/>
    <w:rsid w:val="000B4600"/>
    <w:rsid w:val="000B555E"/>
    <w:rsid w:val="000B798C"/>
    <w:rsid w:val="000C631F"/>
    <w:rsid w:val="000C7727"/>
    <w:rsid w:val="000C7C41"/>
    <w:rsid w:val="000E086A"/>
    <w:rsid w:val="000E0E2F"/>
    <w:rsid w:val="000E1F92"/>
    <w:rsid w:val="000E44C5"/>
    <w:rsid w:val="000E4C23"/>
    <w:rsid w:val="000E578F"/>
    <w:rsid w:val="000E5AB1"/>
    <w:rsid w:val="000E5AC5"/>
    <w:rsid w:val="000F1582"/>
    <w:rsid w:val="000F3779"/>
    <w:rsid w:val="000F6979"/>
    <w:rsid w:val="0010021B"/>
    <w:rsid w:val="00103301"/>
    <w:rsid w:val="0010388F"/>
    <w:rsid w:val="001049DB"/>
    <w:rsid w:val="001050EB"/>
    <w:rsid w:val="00105536"/>
    <w:rsid w:val="001132A7"/>
    <w:rsid w:val="00115E88"/>
    <w:rsid w:val="00116C41"/>
    <w:rsid w:val="0011789F"/>
    <w:rsid w:val="00126C2B"/>
    <w:rsid w:val="001272E8"/>
    <w:rsid w:val="001278FB"/>
    <w:rsid w:val="00132011"/>
    <w:rsid w:val="00132575"/>
    <w:rsid w:val="00133840"/>
    <w:rsid w:val="0013411A"/>
    <w:rsid w:val="00134751"/>
    <w:rsid w:val="0013608D"/>
    <w:rsid w:val="00136566"/>
    <w:rsid w:val="00140977"/>
    <w:rsid w:val="0014348B"/>
    <w:rsid w:val="0014484C"/>
    <w:rsid w:val="001454FF"/>
    <w:rsid w:val="0015154F"/>
    <w:rsid w:val="00151568"/>
    <w:rsid w:val="001522B9"/>
    <w:rsid w:val="0015299C"/>
    <w:rsid w:val="00153162"/>
    <w:rsid w:val="00154671"/>
    <w:rsid w:val="001550E8"/>
    <w:rsid w:val="001569E9"/>
    <w:rsid w:val="00157406"/>
    <w:rsid w:val="001600C9"/>
    <w:rsid w:val="00160581"/>
    <w:rsid w:val="001645D5"/>
    <w:rsid w:val="001646F7"/>
    <w:rsid w:val="00164D50"/>
    <w:rsid w:val="00171172"/>
    <w:rsid w:val="00172A27"/>
    <w:rsid w:val="0017371A"/>
    <w:rsid w:val="0017398A"/>
    <w:rsid w:val="00175F3D"/>
    <w:rsid w:val="00176E65"/>
    <w:rsid w:val="00176FD7"/>
    <w:rsid w:val="00180AB2"/>
    <w:rsid w:val="00185B86"/>
    <w:rsid w:val="00192C87"/>
    <w:rsid w:val="001A0754"/>
    <w:rsid w:val="001A2456"/>
    <w:rsid w:val="001A27BF"/>
    <w:rsid w:val="001A2BBE"/>
    <w:rsid w:val="001A5CD1"/>
    <w:rsid w:val="001A7B75"/>
    <w:rsid w:val="001B3605"/>
    <w:rsid w:val="001B52D9"/>
    <w:rsid w:val="001B59F3"/>
    <w:rsid w:val="001B7BB3"/>
    <w:rsid w:val="001C08ED"/>
    <w:rsid w:val="001C5FE9"/>
    <w:rsid w:val="001C6110"/>
    <w:rsid w:val="001C7F71"/>
    <w:rsid w:val="001D0CFE"/>
    <w:rsid w:val="001D2A73"/>
    <w:rsid w:val="001D3F7B"/>
    <w:rsid w:val="001D4BED"/>
    <w:rsid w:val="001E2574"/>
    <w:rsid w:val="001E5697"/>
    <w:rsid w:val="001E626E"/>
    <w:rsid w:val="001F080E"/>
    <w:rsid w:val="001F22FE"/>
    <w:rsid w:val="001F3509"/>
    <w:rsid w:val="001F390E"/>
    <w:rsid w:val="001F4EBA"/>
    <w:rsid w:val="001F65FD"/>
    <w:rsid w:val="001F7517"/>
    <w:rsid w:val="00203C03"/>
    <w:rsid w:val="00204A38"/>
    <w:rsid w:val="002061A1"/>
    <w:rsid w:val="002064A7"/>
    <w:rsid w:val="002113D0"/>
    <w:rsid w:val="00216117"/>
    <w:rsid w:val="00216CC8"/>
    <w:rsid w:val="00223800"/>
    <w:rsid w:val="00224F3D"/>
    <w:rsid w:val="00227497"/>
    <w:rsid w:val="00234BC8"/>
    <w:rsid w:val="00236ABB"/>
    <w:rsid w:val="00237E74"/>
    <w:rsid w:val="00240A0A"/>
    <w:rsid w:val="0024278F"/>
    <w:rsid w:val="00243F43"/>
    <w:rsid w:val="002443FE"/>
    <w:rsid w:val="00247C2F"/>
    <w:rsid w:val="00247E73"/>
    <w:rsid w:val="0025054A"/>
    <w:rsid w:val="00254FB0"/>
    <w:rsid w:val="00255447"/>
    <w:rsid w:val="00256001"/>
    <w:rsid w:val="00256880"/>
    <w:rsid w:val="00262B45"/>
    <w:rsid w:val="00263A4B"/>
    <w:rsid w:val="002678EE"/>
    <w:rsid w:val="002704E7"/>
    <w:rsid w:val="00272342"/>
    <w:rsid w:val="00275927"/>
    <w:rsid w:val="00282424"/>
    <w:rsid w:val="00286695"/>
    <w:rsid w:val="00287A22"/>
    <w:rsid w:val="00290BDD"/>
    <w:rsid w:val="00290C8E"/>
    <w:rsid w:val="00293331"/>
    <w:rsid w:val="002976D5"/>
    <w:rsid w:val="002A1EEE"/>
    <w:rsid w:val="002A320C"/>
    <w:rsid w:val="002A320F"/>
    <w:rsid w:val="002B1BC1"/>
    <w:rsid w:val="002B1D81"/>
    <w:rsid w:val="002B2499"/>
    <w:rsid w:val="002B3C79"/>
    <w:rsid w:val="002B599C"/>
    <w:rsid w:val="002B5D76"/>
    <w:rsid w:val="002B6116"/>
    <w:rsid w:val="002B7D23"/>
    <w:rsid w:val="002C1EE7"/>
    <w:rsid w:val="002C3221"/>
    <w:rsid w:val="002C3F4D"/>
    <w:rsid w:val="002C4C6A"/>
    <w:rsid w:val="002C5512"/>
    <w:rsid w:val="002C5D34"/>
    <w:rsid w:val="002C719E"/>
    <w:rsid w:val="002C722C"/>
    <w:rsid w:val="002D0D3F"/>
    <w:rsid w:val="002D5802"/>
    <w:rsid w:val="002D6E46"/>
    <w:rsid w:val="002D7003"/>
    <w:rsid w:val="002E6841"/>
    <w:rsid w:val="002F1B32"/>
    <w:rsid w:val="002F6938"/>
    <w:rsid w:val="003001F8"/>
    <w:rsid w:val="00300781"/>
    <w:rsid w:val="00302488"/>
    <w:rsid w:val="00302F2E"/>
    <w:rsid w:val="00303DC1"/>
    <w:rsid w:val="003047BA"/>
    <w:rsid w:val="00307335"/>
    <w:rsid w:val="00313AB8"/>
    <w:rsid w:val="00315AC1"/>
    <w:rsid w:val="0032112E"/>
    <w:rsid w:val="0032147E"/>
    <w:rsid w:val="00322F24"/>
    <w:rsid w:val="00325460"/>
    <w:rsid w:val="0033575B"/>
    <w:rsid w:val="00337158"/>
    <w:rsid w:val="00340864"/>
    <w:rsid w:val="0034456F"/>
    <w:rsid w:val="00345FF2"/>
    <w:rsid w:val="00347EE2"/>
    <w:rsid w:val="003511CF"/>
    <w:rsid w:val="00356A98"/>
    <w:rsid w:val="003575C7"/>
    <w:rsid w:val="00360174"/>
    <w:rsid w:val="0036077E"/>
    <w:rsid w:val="00361FB6"/>
    <w:rsid w:val="003628AA"/>
    <w:rsid w:val="00364538"/>
    <w:rsid w:val="00366E31"/>
    <w:rsid w:val="00370857"/>
    <w:rsid w:val="00371AEC"/>
    <w:rsid w:val="00373B21"/>
    <w:rsid w:val="00376547"/>
    <w:rsid w:val="003766C1"/>
    <w:rsid w:val="00377538"/>
    <w:rsid w:val="00377D1F"/>
    <w:rsid w:val="00381873"/>
    <w:rsid w:val="00381F5B"/>
    <w:rsid w:val="00383F1E"/>
    <w:rsid w:val="003866EF"/>
    <w:rsid w:val="003A148D"/>
    <w:rsid w:val="003B08AE"/>
    <w:rsid w:val="003B32F9"/>
    <w:rsid w:val="003B36BA"/>
    <w:rsid w:val="003B3E91"/>
    <w:rsid w:val="003B5178"/>
    <w:rsid w:val="003B67C9"/>
    <w:rsid w:val="003B73D2"/>
    <w:rsid w:val="003B7DB3"/>
    <w:rsid w:val="003C0A60"/>
    <w:rsid w:val="003C0DAC"/>
    <w:rsid w:val="003C11AA"/>
    <w:rsid w:val="003C4D64"/>
    <w:rsid w:val="003C507C"/>
    <w:rsid w:val="003C5F41"/>
    <w:rsid w:val="003D0BCA"/>
    <w:rsid w:val="003D0CD0"/>
    <w:rsid w:val="003E09F7"/>
    <w:rsid w:val="003E3C09"/>
    <w:rsid w:val="003E454A"/>
    <w:rsid w:val="003E5961"/>
    <w:rsid w:val="003E66CC"/>
    <w:rsid w:val="003E6C1E"/>
    <w:rsid w:val="003F03A7"/>
    <w:rsid w:val="003F1F2D"/>
    <w:rsid w:val="003F4363"/>
    <w:rsid w:val="003F5009"/>
    <w:rsid w:val="003F6024"/>
    <w:rsid w:val="003F6048"/>
    <w:rsid w:val="003F7639"/>
    <w:rsid w:val="0040264E"/>
    <w:rsid w:val="00402ED5"/>
    <w:rsid w:val="004036B2"/>
    <w:rsid w:val="00403CC7"/>
    <w:rsid w:val="004076AB"/>
    <w:rsid w:val="004076C5"/>
    <w:rsid w:val="004100E8"/>
    <w:rsid w:val="004116BE"/>
    <w:rsid w:val="00411E05"/>
    <w:rsid w:val="00412C86"/>
    <w:rsid w:val="00414C89"/>
    <w:rsid w:val="004165E8"/>
    <w:rsid w:val="004224D0"/>
    <w:rsid w:val="004228DD"/>
    <w:rsid w:val="00422A35"/>
    <w:rsid w:val="00423285"/>
    <w:rsid w:val="004318DC"/>
    <w:rsid w:val="00431E2B"/>
    <w:rsid w:val="00434AE0"/>
    <w:rsid w:val="0043708F"/>
    <w:rsid w:val="004410B6"/>
    <w:rsid w:val="00443B96"/>
    <w:rsid w:val="0044596F"/>
    <w:rsid w:val="00450DAF"/>
    <w:rsid w:val="00451926"/>
    <w:rsid w:val="0045292A"/>
    <w:rsid w:val="00453D3C"/>
    <w:rsid w:val="00454514"/>
    <w:rsid w:val="00460A36"/>
    <w:rsid w:val="0046680A"/>
    <w:rsid w:val="00470BFA"/>
    <w:rsid w:val="004759EC"/>
    <w:rsid w:val="0047704E"/>
    <w:rsid w:val="004808CC"/>
    <w:rsid w:val="004848AD"/>
    <w:rsid w:val="00487B6F"/>
    <w:rsid w:val="00491050"/>
    <w:rsid w:val="00491956"/>
    <w:rsid w:val="00492198"/>
    <w:rsid w:val="0049545C"/>
    <w:rsid w:val="004A1231"/>
    <w:rsid w:val="004B0EBF"/>
    <w:rsid w:val="004B309B"/>
    <w:rsid w:val="004B39EE"/>
    <w:rsid w:val="004B43DA"/>
    <w:rsid w:val="004B5FD2"/>
    <w:rsid w:val="004C1DB5"/>
    <w:rsid w:val="004C3148"/>
    <w:rsid w:val="004C31D8"/>
    <w:rsid w:val="004C3E8A"/>
    <w:rsid w:val="004C680C"/>
    <w:rsid w:val="004D118F"/>
    <w:rsid w:val="004D41C3"/>
    <w:rsid w:val="004D766D"/>
    <w:rsid w:val="004E1F3C"/>
    <w:rsid w:val="004E25F9"/>
    <w:rsid w:val="004E28FA"/>
    <w:rsid w:val="004E5295"/>
    <w:rsid w:val="004E57A4"/>
    <w:rsid w:val="004E6AE5"/>
    <w:rsid w:val="004E70C4"/>
    <w:rsid w:val="004E7E9E"/>
    <w:rsid w:val="004F10FD"/>
    <w:rsid w:val="004F124B"/>
    <w:rsid w:val="004F132B"/>
    <w:rsid w:val="004F147F"/>
    <w:rsid w:val="004F1DB2"/>
    <w:rsid w:val="004F5485"/>
    <w:rsid w:val="004F56B4"/>
    <w:rsid w:val="004F63B7"/>
    <w:rsid w:val="00500303"/>
    <w:rsid w:val="00500FC5"/>
    <w:rsid w:val="00504F5E"/>
    <w:rsid w:val="005109C4"/>
    <w:rsid w:val="00510CA0"/>
    <w:rsid w:val="00511E37"/>
    <w:rsid w:val="00521D14"/>
    <w:rsid w:val="0052507C"/>
    <w:rsid w:val="00530ED0"/>
    <w:rsid w:val="005345E4"/>
    <w:rsid w:val="00534613"/>
    <w:rsid w:val="00536799"/>
    <w:rsid w:val="00540591"/>
    <w:rsid w:val="00540DE5"/>
    <w:rsid w:val="00543DB6"/>
    <w:rsid w:val="00543ED7"/>
    <w:rsid w:val="005470DC"/>
    <w:rsid w:val="00551A20"/>
    <w:rsid w:val="00552C62"/>
    <w:rsid w:val="005564AA"/>
    <w:rsid w:val="00557273"/>
    <w:rsid w:val="00560DDA"/>
    <w:rsid w:val="005623E1"/>
    <w:rsid w:val="00566484"/>
    <w:rsid w:val="00566BDD"/>
    <w:rsid w:val="005735B0"/>
    <w:rsid w:val="00573744"/>
    <w:rsid w:val="00575990"/>
    <w:rsid w:val="00575E38"/>
    <w:rsid w:val="00576047"/>
    <w:rsid w:val="00576969"/>
    <w:rsid w:val="00576B1E"/>
    <w:rsid w:val="00576EAA"/>
    <w:rsid w:val="00580758"/>
    <w:rsid w:val="00583755"/>
    <w:rsid w:val="00586F82"/>
    <w:rsid w:val="005964B5"/>
    <w:rsid w:val="005A1EBB"/>
    <w:rsid w:val="005A6106"/>
    <w:rsid w:val="005A710D"/>
    <w:rsid w:val="005A7704"/>
    <w:rsid w:val="005B0A53"/>
    <w:rsid w:val="005B0B16"/>
    <w:rsid w:val="005B40E4"/>
    <w:rsid w:val="005B439D"/>
    <w:rsid w:val="005B68E1"/>
    <w:rsid w:val="005B6F9F"/>
    <w:rsid w:val="005B7E6B"/>
    <w:rsid w:val="005C0045"/>
    <w:rsid w:val="005C6BF9"/>
    <w:rsid w:val="005C7B4D"/>
    <w:rsid w:val="005D043F"/>
    <w:rsid w:val="005D1AE8"/>
    <w:rsid w:val="005D40F1"/>
    <w:rsid w:val="005D537F"/>
    <w:rsid w:val="005E424B"/>
    <w:rsid w:val="005E5054"/>
    <w:rsid w:val="005E6D23"/>
    <w:rsid w:val="005F058D"/>
    <w:rsid w:val="005F150C"/>
    <w:rsid w:val="005F1D62"/>
    <w:rsid w:val="005F4874"/>
    <w:rsid w:val="005F5BE2"/>
    <w:rsid w:val="005F6DC0"/>
    <w:rsid w:val="005F70EB"/>
    <w:rsid w:val="00602BF4"/>
    <w:rsid w:val="006038F9"/>
    <w:rsid w:val="0060485D"/>
    <w:rsid w:val="00604E83"/>
    <w:rsid w:val="006061AD"/>
    <w:rsid w:val="00610634"/>
    <w:rsid w:val="00613FF7"/>
    <w:rsid w:val="00614EBA"/>
    <w:rsid w:val="00617833"/>
    <w:rsid w:val="00625303"/>
    <w:rsid w:val="006263C9"/>
    <w:rsid w:val="006317ED"/>
    <w:rsid w:val="0063289A"/>
    <w:rsid w:val="00641CF1"/>
    <w:rsid w:val="006423E5"/>
    <w:rsid w:val="00644CE6"/>
    <w:rsid w:val="006504BC"/>
    <w:rsid w:val="00651EB5"/>
    <w:rsid w:val="006522AB"/>
    <w:rsid w:val="006525BD"/>
    <w:rsid w:val="00652D89"/>
    <w:rsid w:val="00653934"/>
    <w:rsid w:val="00654487"/>
    <w:rsid w:val="006618BC"/>
    <w:rsid w:val="00667EA4"/>
    <w:rsid w:val="0067201C"/>
    <w:rsid w:val="00673D93"/>
    <w:rsid w:val="0067679F"/>
    <w:rsid w:val="006776BD"/>
    <w:rsid w:val="00681EB0"/>
    <w:rsid w:val="006822D4"/>
    <w:rsid w:val="0068259A"/>
    <w:rsid w:val="00683598"/>
    <w:rsid w:val="006862D4"/>
    <w:rsid w:val="006875B6"/>
    <w:rsid w:val="00691D09"/>
    <w:rsid w:val="00696B60"/>
    <w:rsid w:val="00697C54"/>
    <w:rsid w:val="006A051C"/>
    <w:rsid w:val="006A0ACF"/>
    <w:rsid w:val="006A2D93"/>
    <w:rsid w:val="006A36F7"/>
    <w:rsid w:val="006A6C6C"/>
    <w:rsid w:val="006A6F3D"/>
    <w:rsid w:val="006B51BA"/>
    <w:rsid w:val="006B55BC"/>
    <w:rsid w:val="006C0909"/>
    <w:rsid w:val="006C4B15"/>
    <w:rsid w:val="006D239E"/>
    <w:rsid w:val="006D4774"/>
    <w:rsid w:val="006D5CC4"/>
    <w:rsid w:val="006D6974"/>
    <w:rsid w:val="006D7DD7"/>
    <w:rsid w:val="006E33F0"/>
    <w:rsid w:val="006F0294"/>
    <w:rsid w:val="006F0E60"/>
    <w:rsid w:val="006F3DCC"/>
    <w:rsid w:val="006F49D7"/>
    <w:rsid w:val="006F568F"/>
    <w:rsid w:val="006F5D38"/>
    <w:rsid w:val="006F7082"/>
    <w:rsid w:val="006F7D17"/>
    <w:rsid w:val="00701394"/>
    <w:rsid w:val="00702E0F"/>
    <w:rsid w:val="0070710C"/>
    <w:rsid w:val="00714239"/>
    <w:rsid w:val="00714442"/>
    <w:rsid w:val="007144C4"/>
    <w:rsid w:val="0071456C"/>
    <w:rsid w:val="00717D85"/>
    <w:rsid w:val="0072215D"/>
    <w:rsid w:val="00722205"/>
    <w:rsid w:val="0072564E"/>
    <w:rsid w:val="00733607"/>
    <w:rsid w:val="00734077"/>
    <w:rsid w:val="00735759"/>
    <w:rsid w:val="007358DB"/>
    <w:rsid w:val="00740367"/>
    <w:rsid w:val="00740718"/>
    <w:rsid w:val="007419B8"/>
    <w:rsid w:val="00745E06"/>
    <w:rsid w:val="00746A6A"/>
    <w:rsid w:val="00746CC6"/>
    <w:rsid w:val="00747159"/>
    <w:rsid w:val="00750FC8"/>
    <w:rsid w:val="00754710"/>
    <w:rsid w:val="00754D14"/>
    <w:rsid w:val="0075573C"/>
    <w:rsid w:val="00756734"/>
    <w:rsid w:val="00757A9D"/>
    <w:rsid w:val="00761F2B"/>
    <w:rsid w:val="00767961"/>
    <w:rsid w:val="0077105F"/>
    <w:rsid w:val="007717D6"/>
    <w:rsid w:val="007735C0"/>
    <w:rsid w:val="00775697"/>
    <w:rsid w:val="0077747F"/>
    <w:rsid w:val="007807C1"/>
    <w:rsid w:val="00784AFD"/>
    <w:rsid w:val="00784EF1"/>
    <w:rsid w:val="007853F3"/>
    <w:rsid w:val="00790632"/>
    <w:rsid w:val="007929E9"/>
    <w:rsid w:val="007A2595"/>
    <w:rsid w:val="007A3CB3"/>
    <w:rsid w:val="007A5DEF"/>
    <w:rsid w:val="007A6452"/>
    <w:rsid w:val="007A69E2"/>
    <w:rsid w:val="007A74C3"/>
    <w:rsid w:val="007B114E"/>
    <w:rsid w:val="007B28BA"/>
    <w:rsid w:val="007B2F5B"/>
    <w:rsid w:val="007B3835"/>
    <w:rsid w:val="007B7842"/>
    <w:rsid w:val="007C13A5"/>
    <w:rsid w:val="007C22B9"/>
    <w:rsid w:val="007D0231"/>
    <w:rsid w:val="007D20D9"/>
    <w:rsid w:val="007D28F9"/>
    <w:rsid w:val="007D2B56"/>
    <w:rsid w:val="007D4CB4"/>
    <w:rsid w:val="007D6C3A"/>
    <w:rsid w:val="007E000A"/>
    <w:rsid w:val="007E1640"/>
    <w:rsid w:val="007E58F0"/>
    <w:rsid w:val="007E6FD4"/>
    <w:rsid w:val="007F04BC"/>
    <w:rsid w:val="007F79F8"/>
    <w:rsid w:val="00801032"/>
    <w:rsid w:val="008021DF"/>
    <w:rsid w:val="00802ADB"/>
    <w:rsid w:val="00804266"/>
    <w:rsid w:val="00812392"/>
    <w:rsid w:val="00812599"/>
    <w:rsid w:val="00813059"/>
    <w:rsid w:val="00813900"/>
    <w:rsid w:val="008148E0"/>
    <w:rsid w:val="00815674"/>
    <w:rsid w:val="00816A9D"/>
    <w:rsid w:val="008276E2"/>
    <w:rsid w:val="00830123"/>
    <w:rsid w:val="00830E37"/>
    <w:rsid w:val="0084022E"/>
    <w:rsid w:val="0084179F"/>
    <w:rsid w:val="00843CA4"/>
    <w:rsid w:val="00844371"/>
    <w:rsid w:val="00844838"/>
    <w:rsid w:val="00844D7D"/>
    <w:rsid w:val="008451ED"/>
    <w:rsid w:val="00846AC2"/>
    <w:rsid w:val="00847C0E"/>
    <w:rsid w:val="00851123"/>
    <w:rsid w:val="00852C36"/>
    <w:rsid w:val="00852F9A"/>
    <w:rsid w:val="00853008"/>
    <w:rsid w:val="00853134"/>
    <w:rsid w:val="00855B2C"/>
    <w:rsid w:val="008561D6"/>
    <w:rsid w:val="008568AC"/>
    <w:rsid w:val="00863F05"/>
    <w:rsid w:val="00867F54"/>
    <w:rsid w:val="00870AE8"/>
    <w:rsid w:val="00871A1B"/>
    <w:rsid w:val="00871E04"/>
    <w:rsid w:val="00871F07"/>
    <w:rsid w:val="008745F3"/>
    <w:rsid w:val="008747D4"/>
    <w:rsid w:val="00874B10"/>
    <w:rsid w:val="00877207"/>
    <w:rsid w:val="00877C0D"/>
    <w:rsid w:val="00880607"/>
    <w:rsid w:val="00884B52"/>
    <w:rsid w:val="00885AF3"/>
    <w:rsid w:val="0088672A"/>
    <w:rsid w:val="00890104"/>
    <w:rsid w:val="00890325"/>
    <w:rsid w:val="00891CBF"/>
    <w:rsid w:val="00892E86"/>
    <w:rsid w:val="00892F2A"/>
    <w:rsid w:val="008A0470"/>
    <w:rsid w:val="008A1CCD"/>
    <w:rsid w:val="008A4D5D"/>
    <w:rsid w:val="008B0072"/>
    <w:rsid w:val="008B3872"/>
    <w:rsid w:val="008B61A4"/>
    <w:rsid w:val="008B6E95"/>
    <w:rsid w:val="008D19E6"/>
    <w:rsid w:val="008D2BC7"/>
    <w:rsid w:val="008D33E9"/>
    <w:rsid w:val="008D3BEE"/>
    <w:rsid w:val="008D7D68"/>
    <w:rsid w:val="008E19C7"/>
    <w:rsid w:val="008E1CEB"/>
    <w:rsid w:val="008E6C08"/>
    <w:rsid w:val="008F16C1"/>
    <w:rsid w:val="008F29A9"/>
    <w:rsid w:val="008F4E20"/>
    <w:rsid w:val="00901AFA"/>
    <w:rsid w:val="00903A87"/>
    <w:rsid w:val="00904396"/>
    <w:rsid w:val="009106E4"/>
    <w:rsid w:val="009146DB"/>
    <w:rsid w:val="00917658"/>
    <w:rsid w:val="00917D6F"/>
    <w:rsid w:val="00925E29"/>
    <w:rsid w:val="009279C6"/>
    <w:rsid w:val="00934C59"/>
    <w:rsid w:val="00936DD1"/>
    <w:rsid w:val="00940D6D"/>
    <w:rsid w:val="009410CC"/>
    <w:rsid w:val="0094141F"/>
    <w:rsid w:val="009417A0"/>
    <w:rsid w:val="009448A0"/>
    <w:rsid w:val="00946837"/>
    <w:rsid w:val="00946EFE"/>
    <w:rsid w:val="0095414B"/>
    <w:rsid w:val="00955524"/>
    <w:rsid w:val="00957068"/>
    <w:rsid w:val="00957D8B"/>
    <w:rsid w:val="00960171"/>
    <w:rsid w:val="00961B5F"/>
    <w:rsid w:val="00962AB9"/>
    <w:rsid w:val="00966418"/>
    <w:rsid w:val="009704D7"/>
    <w:rsid w:val="00976578"/>
    <w:rsid w:val="00976A88"/>
    <w:rsid w:val="00980B20"/>
    <w:rsid w:val="0098654B"/>
    <w:rsid w:val="00990D07"/>
    <w:rsid w:val="00995BAA"/>
    <w:rsid w:val="009962DF"/>
    <w:rsid w:val="009A103E"/>
    <w:rsid w:val="009A1C33"/>
    <w:rsid w:val="009A383A"/>
    <w:rsid w:val="009A3B31"/>
    <w:rsid w:val="009A6F64"/>
    <w:rsid w:val="009A7AE2"/>
    <w:rsid w:val="009B024F"/>
    <w:rsid w:val="009B0C1A"/>
    <w:rsid w:val="009B2D1C"/>
    <w:rsid w:val="009B6679"/>
    <w:rsid w:val="009C232F"/>
    <w:rsid w:val="009C4696"/>
    <w:rsid w:val="009C66E2"/>
    <w:rsid w:val="009D212F"/>
    <w:rsid w:val="009D7495"/>
    <w:rsid w:val="009D7BD3"/>
    <w:rsid w:val="009E3BE4"/>
    <w:rsid w:val="009E41A3"/>
    <w:rsid w:val="009E58F9"/>
    <w:rsid w:val="009F28EA"/>
    <w:rsid w:val="009F2A84"/>
    <w:rsid w:val="009F2B44"/>
    <w:rsid w:val="009F38EC"/>
    <w:rsid w:val="009F713A"/>
    <w:rsid w:val="009F739F"/>
    <w:rsid w:val="009F7F72"/>
    <w:rsid w:val="00A03F09"/>
    <w:rsid w:val="00A067D6"/>
    <w:rsid w:val="00A07D51"/>
    <w:rsid w:val="00A07EE2"/>
    <w:rsid w:val="00A106F1"/>
    <w:rsid w:val="00A120CA"/>
    <w:rsid w:val="00A14F12"/>
    <w:rsid w:val="00A15DD8"/>
    <w:rsid w:val="00A17D67"/>
    <w:rsid w:val="00A20506"/>
    <w:rsid w:val="00A20C24"/>
    <w:rsid w:val="00A223DE"/>
    <w:rsid w:val="00A22F90"/>
    <w:rsid w:val="00A24044"/>
    <w:rsid w:val="00A24FC2"/>
    <w:rsid w:val="00A257C8"/>
    <w:rsid w:val="00A27BFF"/>
    <w:rsid w:val="00A27E6D"/>
    <w:rsid w:val="00A33502"/>
    <w:rsid w:val="00A354CA"/>
    <w:rsid w:val="00A358CF"/>
    <w:rsid w:val="00A37A52"/>
    <w:rsid w:val="00A44225"/>
    <w:rsid w:val="00A4423E"/>
    <w:rsid w:val="00A51EF2"/>
    <w:rsid w:val="00A553DE"/>
    <w:rsid w:val="00A576C7"/>
    <w:rsid w:val="00A67A2B"/>
    <w:rsid w:val="00A7412D"/>
    <w:rsid w:val="00A749DD"/>
    <w:rsid w:val="00A7609F"/>
    <w:rsid w:val="00A76BC7"/>
    <w:rsid w:val="00A85BC1"/>
    <w:rsid w:val="00A869B6"/>
    <w:rsid w:val="00A87AF8"/>
    <w:rsid w:val="00A9131C"/>
    <w:rsid w:val="00A9238F"/>
    <w:rsid w:val="00A92758"/>
    <w:rsid w:val="00A93F1B"/>
    <w:rsid w:val="00A957BF"/>
    <w:rsid w:val="00A965E9"/>
    <w:rsid w:val="00A97438"/>
    <w:rsid w:val="00AA4A1B"/>
    <w:rsid w:val="00AA6681"/>
    <w:rsid w:val="00AB0C1C"/>
    <w:rsid w:val="00AB593C"/>
    <w:rsid w:val="00AB5D84"/>
    <w:rsid w:val="00AB6A37"/>
    <w:rsid w:val="00AC009B"/>
    <w:rsid w:val="00AC03BB"/>
    <w:rsid w:val="00AC1F1C"/>
    <w:rsid w:val="00AC3DC8"/>
    <w:rsid w:val="00AD5142"/>
    <w:rsid w:val="00AE0297"/>
    <w:rsid w:val="00AE0912"/>
    <w:rsid w:val="00AE0A35"/>
    <w:rsid w:val="00AE2AAD"/>
    <w:rsid w:val="00AE6211"/>
    <w:rsid w:val="00AF0D99"/>
    <w:rsid w:val="00AF10ED"/>
    <w:rsid w:val="00AF1BE0"/>
    <w:rsid w:val="00AF1E1E"/>
    <w:rsid w:val="00AF30E1"/>
    <w:rsid w:val="00AF4A0B"/>
    <w:rsid w:val="00AF4E0B"/>
    <w:rsid w:val="00AF7004"/>
    <w:rsid w:val="00B01298"/>
    <w:rsid w:val="00B06F79"/>
    <w:rsid w:val="00B07062"/>
    <w:rsid w:val="00B10CED"/>
    <w:rsid w:val="00B132F3"/>
    <w:rsid w:val="00B1441F"/>
    <w:rsid w:val="00B153E7"/>
    <w:rsid w:val="00B1577B"/>
    <w:rsid w:val="00B17A4A"/>
    <w:rsid w:val="00B20597"/>
    <w:rsid w:val="00B2136F"/>
    <w:rsid w:val="00B30839"/>
    <w:rsid w:val="00B3504F"/>
    <w:rsid w:val="00B36FEF"/>
    <w:rsid w:val="00B41544"/>
    <w:rsid w:val="00B43477"/>
    <w:rsid w:val="00B43DF5"/>
    <w:rsid w:val="00B46AE7"/>
    <w:rsid w:val="00B4743E"/>
    <w:rsid w:val="00B5026F"/>
    <w:rsid w:val="00B50DF2"/>
    <w:rsid w:val="00B52898"/>
    <w:rsid w:val="00B531AE"/>
    <w:rsid w:val="00B61B45"/>
    <w:rsid w:val="00B6231E"/>
    <w:rsid w:val="00B631CB"/>
    <w:rsid w:val="00B6479E"/>
    <w:rsid w:val="00B655E1"/>
    <w:rsid w:val="00B673F3"/>
    <w:rsid w:val="00B70D84"/>
    <w:rsid w:val="00B75B70"/>
    <w:rsid w:val="00B761AF"/>
    <w:rsid w:val="00B7630B"/>
    <w:rsid w:val="00B76DFA"/>
    <w:rsid w:val="00B77549"/>
    <w:rsid w:val="00B77892"/>
    <w:rsid w:val="00B77D99"/>
    <w:rsid w:val="00B80383"/>
    <w:rsid w:val="00B80691"/>
    <w:rsid w:val="00B82461"/>
    <w:rsid w:val="00B82E7B"/>
    <w:rsid w:val="00B8545E"/>
    <w:rsid w:val="00B85535"/>
    <w:rsid w:val="00B85F44"/>
    <w:rsid w:val="00B8772A"/>
    <w:rsid w:val="00B9041D"/>
    <w:rsid w:val="00B942FA"/>
    <w:rsid w:val="00B95E92"/>
    <w:rsid w:val="00B964DD"/>
    <w:rsid w:val="00B96A1D"/>
    <w:rsid w:val="00BA2A9D"/>
    <w:rsid w:val="00BA4A19"/>
    <w:rsid w:val="00BB49EB"/>
    <w:rsid w:val="00BB6EEE"/>
    <w:rsid w:val="00BC1595"/>
    <w:rsid w:val="00BC17E3"/>
    <w:rsid w:val="00BC35DA"/>
    <w:rsid w:val="00BC5F2E"/>
    <w:rsid w:val="00BD38F7"/>
    <w:rsid w:val="00BD3C26"/>
    <w:rsid w:val="00BD4680"/>
    <w:rsid w:val="00BD5CC3"/>
    <w:rsid w:val="00BD6A2D"/>
    <w:rsid w:val="00BD7B79"/>
    <w:rsid w:val="00BD7DD7"/>
    <w:rsid w:val="00BE0FDF"/>
    <w:rsid w:val="00BE269D"/>
    <w:rsid w:val="00BE2D5B"/>
    <w:rsid w:val="00BE3D4F"/>
    <w:rsid w:val="00BE584F"/>
    <w:rsid w:val="00BF2CFC"/>
    <w:rsid w:val="00BF5174"/>
    <w:rsid w:val="00BF54CA"/>
    <w:rsid w:val="00BF6A73"/>
    <w:rsid w:val="00C04BCF"/>
    <w:rsid w:val="00C04EF2"/>
    <w:rsid w:val="00C0750B"/>
    <w:rsid w:val="00C0772D"/>
    <w:rsid w:val="00C10D90"/>
    <w:rsid w:val="00C1314E"/>
    <w:rsid w:val="00C13BBA"/>
    <w:rsid w:val="00C15E9D"/>
    <w:rsid w:val="00C175DF"/>
    <w:rsid w:val="00C20142"/>
    <w:rsid w:val="00C211FF"/>
    <w:rsid w:val="00C22B10"/>
    <w:rsid w:val="00C22DA0"/>
    <w:rsid w:val="00C23AC5"/>
    <w:rsid w:val="00C246A0"/>
    <w:rsid w:val="00C26909"/>
    <w:rsid w:val="00C3056B"/>
    <w:rsid w:val="00C31757"/>
    <w:rsid w:val="00C3243D"/>
    <w:rsid w:val="00C32ADD"/>
    <w:rsid w:val="00C3330A"/>
    <w:rsid w:val="00C3450B"/>
    <w:rsid w:val="00C42C94"/>
    <w:rsid w:val="00C476CF"/>
    <w:rsid w:val="00C51659"/>
    <w:rsid w:val="00C5189E"/>
    <w:rsid w:val="00C525BD"/>
    <w:rsid w:val="00C5358C"/>
    <w:rsid w:val="00C53731"/>
    <w:rsid w:val="00C56CD6"/>
    <w:rsid w:val="00C6040F"/>
    <w:rsid w:val="00C612DD"/>
    <w:rsid w:val="00C63A18"/>
    <w:rsid w:val="00C6481F"/>
    <w:rsid w:val="00C659A8"/>
    <w:rsid w:val="00C66B36"/>
    <w:rsid w:val="00C7039D"/>
    <w:rsid w:val="00C708EE"/>
    <w:rsid w:val="00C72908"/>
    <w:rsid w:val="00C746F9"/>
    <w:rsid w:val="00C76579"/>
    <w:rsid w:val="00C85BB4"/>
    <w:rsid w:val="00C85E94"/>
    <w:rsid w:val="00C90135"/>
    <w:rsid w:val="00C9059C"/>
    <w:rsid w:val="00C91C47"/>
    <w:rsid w:val="00C94FF7"/>
    <w:rsid w:val="00C950BA"/>
    <w:rsid w:val="00C968D5"/>
    <w:rsid w:val="00CA07BC"/>
    <w:rsid w:val="00CA11AA"/>
    <w:rsid w:val="00CA301A"/>
    <w:rsid w:val="00CA34F0"/>
    <w:rsid w:val="00CA5A3F"/>
    <w:rsid w:val="00CA75B0"/>
    <w:rsid w:val="00CA7BF2"/>
    <w:rsid w:val="00CA7F96"/>
    <w:rsid w:val="00CB0CB4"/>
    <w:rsid w:val="00CB5C40"/>
    <w:rsid w:val="00CB705E"/>
    <w:rsid w:val="00CB7F62"/>
    <w:rsid w:val="00CC4066"/>
    <w:rsid w:val="00CC4170"/>
    <w:rsid w:val="00CC4C1C"/>
    <w:rsid w:val="00CC4CD5"/>
    <w:rsid w:val="00CC6294"/>
    <w:rsid w:val="00CC7B85"/>
    <w:rsid w:val="00CD15B9"/>
    <w:rsid w:val="00CD2342"/>
    <w:rsid w:val="00CD2946"/>
    <w:rsid w:val="00CD6475"/>
    <w:rsid w:val="00CE1DE3"/>
    <w:rsid w:val="00CE4339"/>
    <w:rsid w:val="00CE4C7C"/>
    <w:rsid w:val="00CF2425"/>
    <w:rsid w:val="00CF3035"/>
    <w:rsid w:val="00CF58EA"/>
    <w:rsid w:val="00CF7892"/>
    <w:rsid w:val="00CF7B3E"/>
    <w:rsid w:val="00D00E9A"/>
    <w:rsid w:val="00D0287D"/>
    <w:rsid w:val="00D06E82"/>
    <w:rsid w:val="00D12C80"/>
    <w:rsid w:val="00D20C6F"/>
    <w:rsid w:val="00D219A4"/>
    <w:rsid w:val="00D24843"/>
    <w:rsid w:val="00D25741"/>
    <w:rsid w:val="00D30CD1"/>
    <w:rsid w:val="00D33A0F"/>
    <w:rsid w:val="00D346C7"/>
    <w:rsid w:val="00D34AA4"/>
    <w:rsid w:val="00D36C28"/>
    <w:rsid w:val="00D43F0A"/>
    <w:rsid w:val="00D44B08"/>
    <w:rsid w:val="00D468DD"/>
    <w:rsid w:val="00D473A4"/>
    <w:rsid w:val="00D51839"/>
    <w:rsid w:val="00D541D2"/>
    <w:rsid w:val="00D5490D"/>
    <w:rsid w:val="00D55D16"/>
    <w:rsid w:val="00D5732F"/>
    <w:rsid w:val="00D60D47"/>
    <w:rsid w:val="00D60DE9"/>
    <w:rsid w:val="00D62235"/>
    <w:rsid w:val="00D63F37"/>
    <w:rsid w:val="00D721B4"/>
    <w:rsid w:val="00D738E1"/>
    <w:rsid w:val="00D73B47"/>
    <w:rsid w:val="00D75264"/>
    <w:rsid w:val="00D82653"/>
    <w:rsid w:val="00D8464E"/>
    <w:rsid w:val="00D8502F"/>
    <w:rsid w:val="00D858AF"/>
    <w:rsid w:val="00D90C68"/>
    <w:rsid w:val="00D95800"/>
    <w:rsid w:val="00D96D4D"/>
    <w:rsid w:val="00DA468E"/>
    <w:rsid w:val="00DA687B"/>
    <w:rsid w:val="00DA6F53"/>
    <w:rsid w:val="00DB13C9"/>
    <w:rsid w:val="00DB58FC"/>
    <w:rsid w:val="00DB72F6"/>
    <w:rsid w:val="00DB7DBD"/>
    <w:rsid w:val="00DC51C4"/>
    <w:rsid w:val="00DC653C"/>
    <w:rsid w:val="00DC683A"/>
    <w:rsid w:val="00DC6D80"/>
    <w:rsid w:val="00DD0B04"/>
    <w:rsid w:val="00DD4303"/>
    <w:rsid w:val="00DD7A65"/>
    <w:rsid w:val="00DE1E4B"/>
    <w:rsid w:val="00DE41D4"/>
    <w:rsid w:val="00DF2167"/>
    <w:rsid w:val="00DF451E"/>
    <w:rsid w:val="00E009BD"/>
    <w:rsid w:val="00E030BE"/>
    <w:rsid w:val="00E07167"/>
    <w:rsid w:val="00E14813"/>
    <w:rsid w:val="00E16932"/>
    <w:rsid w:val="00E2260B"/>
    <w:rsid w:val="00E23FED"/>
    <w:rsid w:val="00E30185"/>
    <w:rsid w:val="00E30DA0"/>
    <w:rsid w:val="00E33BC2"/>
    <w:rsid w:val="00E343D7"/>
    <w:rsid w:val="00E36E3E"/>
    <w:rsid w:val="00E41728"/>
    <w:rsid w:val="00E41CBA"/>
    <w:rsid w:val="00E431ED"/>
    <w:rsid w:val="00E434CE"/>
    <w:rsid w:val="00E43706"/>
    <w:rsid w:val="00E43FF8"/>
    <w:rsid w:val="00E469C6"/>
    <w:rsid w:val="00E4756C"/>
    <w:rsid w:val="00E53598"/>
    <w:rsid w:val="00E53A72"/>
    <w:rsid w:val="00E5576E"/>
    <w:rsid w:val="00E55BE0"/>
    <w:rsid w:val="00E571F9"/>
    <w:rsid w:val="00E60118"/>
    <w:rsid w:val="00E6035E"/>
    <w:rsid w:val="00E60ABB"/>
    <w:rsid w:val="00E63492"/>
    <w:rsid w:val="00E63C72"/>
    <w:rsid w:val="00E669C7"/>
    <w:rsid w:val="00E722CD"/>
    <w:rsid w:val="00E75AFF"/>
    <w:rsid w:val="00E764D4"/>
    <w:rsid w:val="00E77128"/>
    <w:rsid w:val="00E830DE"/>
    <w:rsid w:val="00E84D9A"/>
    <w:rsid w:val="00E86F8A"/>
    <w:rsid w:val="00E92EE1"/>
    <w:rsid w:val="00E97850"/>
    <w:rsid w:val="00E97EFA"/>
    <w:rsid w:val="00EA102E"/>
    <w:rsid w:val="00EA231E"/>
    <w:rsid w:val="00EA3997"/>
    <w:rsid w:val="00EA4DDC"/>
    <w:rsid w:val="00EA7C22"/>
    <w:rsid w:val="00EA7F7B"/>
    <w:rsid w:val="00EB0F6C"/>
    <w:rsid w:val="00EB13FF"/>
    <w:rsid w:val="00EB3D90"/>
    <w:rsid w:val="00EB4655"/>
    <w:rsid w:val="00EC0F14"/>
    <w:rsid w:val="00EC2FA3"/>
    <w:rsid w:val="00EC35E6"/>
    <w:rsid w:val="00EC45B3"/>
    <w:rsid w:val="00EC4C5D"/>
    <w:rsid w:val="00EC55E2"/>
    <w:rsid w:val="00ED0314"/>
    <w:rsid w:val="00ED1E81"/>
    <w:rsid w:val="00ED247D"/>
    <w:rsid w:val="00ED352C"/>
    <w:rsid w:val="00ED4155"/>
    <w:rsid w:val="00ED442C"/>
    <w:rsid w:val="00ED4D5E"/>
    <w:rsid w:val="00ED69FE"/>
    <w:rsid w:val="00ED7EA7"/>
    <w:rsid w:val="00EE0C6C"/>
    <w:rsid w:val="00EE2E1E"/>
    <w:rsid w:val="00EE30AF"/>
    <w:rsid w:val="00EE6172"/>
    <w:rsid w:val="00EE6BFA"/>
    <w:rsid w:val="00EF01B0"/>
    <w:rsid w:val="00EF4B92"/>
    <w:rsid w:val="00EF5B74"/>
    <w:rsid w:val="00F037F4"/>
    <w:rsid w:val="00F05032"/>
    <w:rsid w:val="00F05B78"/>
    <w:rsid w:val="00F0782F"/>
    <w:rsid w:val="00F079AF"/>
    <w:rsid w:val="00F14640"/>
    <w:rsid w:val="00F1544F"/>
    <w:rsid w:val="00F171AA"/>
    <w:rsid w:val="00F227EE"/>
    <w:rsid w:val="00F22916"/>
    <w:rsid w:val="00F25849"/>
    <w:rsid w:val="00F25DB0"/>
    <w:rsid w:val="00F36AB7"/>
    <w:rsid w:val="00F40CCE"/>
    <w:rsid w:val="00F4133A"/>
    <w:rsid w:val="00F414F0"/>
    <w:rsid w:val="00F44F95"/>
    <w:rsid w:val="00F46839"/>
    <w:rsid w:val="00F544C3"/>
    <w:rsid w:val="00F555A4"/>
    <w:rsid w:val="00F573B2"/>
    <w:rsid w:val="00F65749"/>
    <w:rsid w:val="00F67121"/>
    <w:rsid w:val="00F7161E"/>
    <w:rsid w:val="00F72A20"/>
    <w:rsid w:val="00F770ED"/>
    <w:rsid w:val="00F77C64"/>
    <w:rsid w:val="00F81314"/>
    <w:rsid w:val="00F813FE"/>
    <w:rsid w:val="00F82D2E"/>
    <w:rsid w:val="00F83D51"/>
    <w:rsid w:val="00F84F01"/>
    <w:rsid w:val="00F8507D"/>
    <w:rsid w:val="00F85CE8"/>
    <w:rsid w:val="00F878C1"/>
    <w:rsid w:val="00F90AEE"/>
    <w:rsid w:val="00F90D0D"/>
    <w:rsid w:val="00F94052"/>
    <w:rsid w:val="00F950C6"/>
    <w:rsid w:val="00F9700A"/>
    <w:rsid w:val="00F97FDB"/>
    <w:rsid w:val="00FA0016"/>
    <w:rsid w:val="00FA099F"/>
    <w:rsid w:val="00FA0F4D"/>
    <w:rsid w:val="00FA1CDD"/>
    <w:rsid w:val="00FA1F33"/>
    <w:rsid w:val="00FA5773"/>
    <w:rsid w:val="00FA6DD7"/>
    <w:rsid w:val="00FB1162"/>
    <w:rsid w:val="00FB39BD"/>
    <w:rsid w:val="00FB668F"/>
    <w:rsid w:val="00FB758F"/>
    <w:rsid w:val="00FC383D"/>
    <w:rsid w:val="00FC599F"/>
    <w:rsid w:val="00FC6209"/>
    <w:rsid w:val="00FD2BA7"/>
    <w:rsid w:val="00FD4205"/>
    <w:rsid w:val="00FD4A1E"/>
    <w:rsid w:val="00FD582F"/>
    <w:rsid w:val="00FD7568"/>
    <w:rsid w:val="00FE2AB3"/>
    <w:rsid w:val="00FE4DFF"/>
    <w:rsid w:val="00FE5BC2"/>
    <w:rsid w:val="00FE623B"/>
    <w:rsid w:val="00FE6986"/>
    <w:rsid w:val="00FF1A4A"/>
    <w:rsid w:val="00FF299D"/>
    <w:rsid w:val="00FF43CB"/>
    <w:rsid w:val="00FF66A9"/>
    <w:rsid w:val="05A6293F"/>
    <w:rsid w:val="079748EE"/>
    <w:rsid w:val="095963A2"/>
    <w:rsid w:val="0B656AFB"/>
    <w:rsid w:val="0DF17F2D"/>
    <w:rsid w:val="13A63C3B"/>
    <w:rsid w:val="15AD2869"/>
    <w:rsid w:val="1AE37E4D"/>
    <w:rsid w:val="1B161E99"/>
    <w:rsid w:val="1DC62766"/>
    <w:rsid w:val="1F8B4274"/>
    <w:rsid w:val="214D4BA9"/>
    <w:rsid w:val="21FE5A39"/>
    <w:rsid w:val="2423722C"/>
    <w:rsid w:val="27976F19"/>
    <w:rsid w:val="29C664D7"/>
    <w:rsid w:val="29D34208"/>
    <w:rsid w:val="2C2562E7"/>
    <w:rsid w:val="2F507C90"/>
    <w:rsid w:val="33D2513C"/>
    <w:rsid w:val="3A0237B7"/>
    <w:rsid w:val="3A3A2825"/>
    <w:rsid w:val="4186216B"/>
    <w:rsid w:val="41C0601C"/>
    <w:rsid w:val="41F436C9"/>
    <w:rsid w:val="431F569B"/>
    <w:rsid w:val="44D7258E"/>
    <w:rsid w:val="476D58C1"/>
    <w:rsid w:val="48B8285B"/>
    <w:rsid w:val="4FC67AA5"/>
    <w:rsid w:val="504D071E"/>
    <w:rsid w:val="50A12DA9"/>
    <w:rsid w:val="5B2F532B"/>
    <w:rsid w:val="5E4F454E"/>
    <w:rsid w:val="5F5F7244"/>
    <w:rsid w:val="631E6A9E"/>
    <w:rsid w:val="634051DF"/>
    <w:rsid w:val="64DD639D"/>
    <w:rsid w:val="6804319F"/>
    <w:rsid w:val="69D2621D"/>
    <w:rsid w:val="6BA219D2"/>
    <w:rsid w:val="6EA15343"/>
    <w:rsid w:val="71B42032"/>
    <w:rsid w:val="71B45B7C"/>
    <w:rsid w:val="75292815"/>
    <w:rsid w:val="797A319C"/>
    <w:rsid w:val="79AC0D22"/>
    <w:rsid w:val="7A220A84"/>
    <w:rsid w:val="7AC77630"/>
    <w:rsid w:val="7B8B0AE2"/>
    <w:rsid w:val="7BC867C1"/>
    <w:rsid w:val="7C135B4C"/>
    <w:rsid w:val="7F9A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qFormat="1" w:unhideWhenUsed="0"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semiHidden="0" w:name="caption"/>
    <w:lsdException w:qFormat="1" w:unhideWhenUsed="0"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qFormat="1" w:unhideWhenUsed="0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qFormat="1" w:unhideWhenUsed="0" w:uiPriority="99" w:semiHidden="0" w:name="List Bullet 4"/>
    <w:lsdException w:uiPriority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iPriority="0" w:name="Note Heading"/>
    <w:lsdException w:uiPriority="0" w:name="Body Text 2"/>
    <w:lsdException w:qFormat="1"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4"/>
    <w:qFormat/>
    <w:uiPriority w:val="1"/>
    <w:pPr>
      <w:adjustRightInd w:val="0"/>
      <w:spacing w:line="360" w:lineRule="atLeast"/>
      <w:jc w:val="left"/>
      <w:textAlignment w:val="baseline"/>
      <w:outlineLvl w:val="0"/>
    </w:pPr>
    <w:rPr>
      <w:rFonts w:ascii="Arial" w:hAnsi="Arial" w:eastAsia="仿宋_GB2312"/>
      <w:kern w:val="44"/>
      <w:sz w:val="28"/>
      <w:szCs w:val="28"/>
    </w:rPr>
  </w:style>
  <w:style w:type="paragraph" w:styleId="3">
    <w:name w:val="heading 2"/>
    <w:basedOn w:val="1"/>
    <w:next w:val="1"/>
    <w:link w:val="202"/>
    <w:qFormat/>
    <w:uiPriority w:val="1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jc w:val="center"/>
      <w:outlineLvl w:val="2"/>
    </w:pPr>
    <w:rPr>
      <w:rFonts w:ascii="宋体" w:hAnsi="宋体" w:cs="Arial"/>
      <w:b/>
      <w:w w:val="80"/>
      <w:sz w:val="84"/>
      <w:szCs w:val="84"/>
    </w:rPr>
  </w:style>
  <w:style w:type="character" w:default="1" w:styleId="38">
    <w:name w:val="Default Paragraph Font"/>
    <w:semiHidden/>
    <w:unhideWhenUsed/>
    <w:qFormat/>
    <w:uiPriority w:val="1"/>
  </w:style>
  <w:style w:type="table" w:default="1" w:styleId="36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3"/>
    <w:basedOn w:val="1"/>
    <w:qFormat/>
    <w:uiPriority w:val="0"/>
    <w:pPr>
      <w:keepNext/>
      <w:widowControl/>
      <w:ind w:left="480"/>
      <w:jc w:val="center"/>
    </w:pPr>
    <w:rPr>
      <w:rFonts w:ascii="Arial" w:hAnsi="Arial" w:eastAsia="仿宋_GB2312"/>
      <w:sz w:val="28"/>
      <w:szCs w:val="28"/>
    </w:rPr>
  </w:style>
  <w:style w:type="paragraph" w:styleId="6">
    <w:name w:val="toc 7"/>
    <w:basedOn w:val="1"/>
    <w:next w:val="1"/>
    <w:semiHidden/>
    <w:qFormat/>
    <w:uiPriority w:val="0"/>
    <w:pPr>
      <w:ind w:left="1050"/>
      <w:jc w:val="left"/>
    </w:pPr>
    <w:rPr>
      <w:sz w:val="20"/>
      <w:szCs w:val="20"/>
    </w:rPr>
  </w:style>
  <w:style w:type="paragraph" w:styleId="7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8">
    <w:name w:val="List Bullet 4"/>
    <w:basedOn w:val="1"/>
    <w:qFormat/>
    <w:uiPriority w:val="99"/>
    <w:pPr>
      <w:numPr>
        <w:ilvl w:val="0"/>
        <w:numId w:val="2"/>
      </w:numPr>
    </w:pPr>
    <w:rPr>
      <w:szCs w:val="21"/>
    </w:rPr>
  </w:style>
  <w:style w:type="paragraph" w:styleId="9">
    <w:name w:val="List Number"/>
    <w:basedOn w:val="1"/>
    <w:qFormat/>
    <w:uiPriority w:val="0"/>
    <w:pPr>
      <w:numPr>
        <w:ilvl w:val="0"/>
        <w:numId w:val="3"/>
      </w:numPr>
    </w:pPr>
  </w:style>
  <w:style w:type="paragraph" w:styleId="10">
    <w:name w:val="Normal Indent"/>
    <w:basedOn w:val="1"/>
    <w:qFormat/>
    <w:uiPriority w:val="0"/>
    <w:pPr>
      <w:ind w:firstLine="420" w:firstLineChars="200"/>
    </w:pPr>
  </w:style>
  <w:style w:type="paragraph" w:styleId="11">
    <w:name w:val="caption"/>
    <w:basedOn w:val="1"/>
    <w:next w:val="1"/>
    <w:unhideWhenUsed/>
    <w:qFormat/>
    <w:uiPriority w:val="35"/>
    <w:rPr>
      <w:rFonts w:ascii="Arial" w:hAnsi="Arial" w:eastAsia="黑体"/>
      <w:sz w:val="20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annotation text"/>
    <w:basedOn w:val="1"/>
    <w:semiHidden/>
    <w:qFormat/>
    <w:uiPriority w:val="0"/>
    <w:pPr>
      <w:jc w:val="left"/>
    </w:pPr>
  </w:style>
  <w:style w:type="paragraph" w:styleId="14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5">
    <w:name w:val="Body Text"/>
    <w:basedOn w:val="1"/>
    <w:qFormat/>
    <w:uiPriority w:val="0"/>
    <w:pPr>
      <w:tabs>
        <w:tab w:val="left" w:pos="6405"/>
      </w:tabs>
    </w:pPr>
    <w:rPr>
      <w:rFonts w:ascii="Verdana" w:hAnsi="Verdana" w:eastAsia="黑体"/>
      <w:bCs/>
      <w:color w:val="000000"/>
      <w:szCs w:val="20"/>
    </w:rPr>
  </w:style>
  <w:style w:type="paragraph" w:styleId="16">
    <w:name w:val="Body Text Indent"/>
    <w:basedOn w:val="1"/>
    <w:qFormat/>
    <w:uiPriority w:val="0"/>
    <w:pPr>
      <w:spacing w:after="120"/>
      <w:ind w:left="420" w:leftChars="200"/>
    </w:pPr>
  </w:style>
  <w:style w:type="paragraph" w:styleId="17">
    <w:name w:val="List Number 3"/>
    <w:basedOn w:val="1"/>
    <w:qFormat/>
    <w:uiPriority w:val="0"/>
    <w:pPr>
      <w:numPr>
        <w:ilvl w:val="0"/>
        <w:numId w:val="4"/>
      </w:numPr>
    </w:pPr>
  </w:style>
  <w:style w:type="paragraph" w:styleId="18">
    <w:name w:val="List 2"/>
    <w:basedOn w:val="1"/>
    <w:qFormat/>
    <w:uiPriority w:val="0"/>
    <w:pPr>
      <w:keepNext/>
      <w:widowControl/>
      <w:ind w:left="480"/>
    </w:pPr>
    <w:rPr>
      <w:rFonts w:ascii="Arial" w:hAnsi="Arial" w:eastAsia="仿宋_GB2312"/>
      <w:sz w:val="28"/>
      <w:szCs w:val="28"/>
    </w:rPr>
  </w:style>
  <w:style w:type="paragraph" w:styleId="19">
    <w:name w:val="toc 5"/>
    <w:basedOn w:val="1"/>
    <w:next w:val="1"/>
    <w:semiHidden/>
    <w:qFormat/>
    <w:uiPriority w:val="0"/>
    <w:pPr>
      <w:jc w:val="left"/>
    </w:pPr>
    <w:rPr>
      <w:sz w:val="24"/>
      <w:szCs w:val="20"/>
    </w:rPr>
  </w:style>
  <w:style w:type="paragraph" w:styleId="20">
    <w:name w:val="toc 3"/>
    <w:basedOn w:val="1"/>
    <w:next w:val="1"/>
    <w:qFormat/>
    <w:uiPriority w:val="39"/>
    <w:pPr>
      <w:jc w:val="left"/>
    </w:pPr>
    <w:rPr>
      <w:sz w:val="24"/>
      <w:szCs w:val="20"/>
    </w:rPr>
  </w:style>
  <w:style w:type="paragraph" w:styleId="21">
    <w:name w:val="toc 8"/>
    <w:basedOn w:val="1"/>
    <w:next w:val="1"/>
    <w:semiHidden/>
    <w:qFormat/>
    <w:uiPriority w:val="0"/>
    <w:pPr>
      <w:ind w:left="1260"/>
      <w:jc w:val="left"/>
    </w:pPr>
    <w:rPr>
      <w:sz w:val="20"/>
      <w:szCs w:val="20"/>
    </w:rPr>
  </w:style>
  <w:style w:type="paragraph" w:styleId="22">
    <w:name w:val="Date"/>
    <w:basedOn w:val="1"/>
    <w:next w:val="1"/>
    <w:qFormat/>
    <w:uiPriority w:val="0"/>
    <w:pPr>
      <w:adjustRightInd w:val="0"/>
      <w:spacing w:line="360" w:lineRule="atLeast"/>
      <w:textAlignment w:val="baseline"/>
    </w:pPr>
    <w:rPr>
      <w:kern w:val="0"/>
      <w:szCs w:val="20"/>
    </w:rPr>
  </w:style>
  <w:style w:type="paragraph" w:styleId="23">
    <w:name w:val="Balloon Text"/>
    <w:basedOn w:val="1"/>
    <w:semiHidden/>
    <w:unhideWhenUsed/>
    <w:qFormat/>
    <w:uiPriority w:val="0"/>
    <w:rPr>
      <w:sz w:val="18"/>
      <w:szCs w:val="18"/>
    </w:rPr>
  </w:style>
  <w:style w:type="paragraph" w:styleId="2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6">
    <w:name w:val="toc 1"/>
    <w:basedOn w:val="1"/>
    <w:next w:val="1"/>
    <w:qFormat/>
    <w:uiPriority w:val="39"/>
    <w:pPr>
      <w:jc w:val="left"/>
    </w:pPr>
    <w:rPr>
      <w:rFonts w:cs="Arial"/>
      <w:bCs/>
      <w:sz w:val="24"/>
    </w:rPr>
  </w:style>
  <w:style w:type="paragraph" w:styleId="27">
    <w:name w:val="toc 4"/>
    <w:basedOn w:val="1"/>
    <w:next w:val="1"/>
    <w:semiHidden/>
    <w:qFormat/>
    <w:uiPriority w:val="0"/>
    <w:pPr>
      <w:jc w:val="left"/>
    </w:pPr>
    <w:rPr>
      <w:sz w:val="24"/>
      <w:szCs w:val="20"/>
    </w:rPr>
  </w:style>
  <w:style w:type="paragraph" w:styleId="28">
    <w:name w:val="footnote text"/>
    <w:basedOn w:val="1"/>
    <w:semiHidden/>
    <w:qFormat/>
    <w:uiPriority w:val="0"/>
    <w:pPr>
      <w:snapToGrid w:val="0"/>
      <w:jc w:val="left"/>
    </w:pPr>
    <w:rPr>
      <w:szCs w:val="18"/>
    </w:rPr>
  </w:style>
  <w:style w:type="paragraph" w:styleId="29">
    <w:name w:val="toc 6"/>
    <w:basedOn w:val="1"/>
    <w:next w:val="1"/>
    <w:semiHidden/>
    <w:qFormat/>
    <w:uiPriority w:val="0"/>
    <w:pPr>
      <w:jc w:val="left"/>
    </w:pPr>
    <w:rPr>
      <w:sz w:val="24"/>
      <w:szCs w:val="20"/>
    </w:rPr>
  </w:style>
  <w:style w:type="paragraph" w:styleId="30">
    <w:name w:val="table of figures"/>
    <w:basedOn w:val="1"/>
    <w:next w:val="1"/>
    <w:semiHidden/>
    <w:qFormat/>
    <w:uiPriority w:val="0"/>
    <w:pPr>
      <w:jc w:val="left"/>
    </w:pPr>
    <w:rPr>
      <w:sz w:val="24"/>
    </w:rPr>
  </w:style>
  <w:style w:type="paragraph" w:styleId="31">
    <w:name w:val="toc 2"/>
    <w:basedOn w:val="1"/>
    <w:next w:val="1"/>
    <w:qFormat/>
    <w:uiPriority w:val="39"/>
    <w:pPr>
      <w:jc w:val="left"/>
    </w:pPr>
    <w:rPr>
      <w:bCs/>
      <w:sz w:val="24"/>
      <w:szCs w:val="28"/>
    </w:rPr>
  </w:style>
  <w:style w:type="paragraph" w:styleId="32">
    <w:name w:val="toc 9"/>
    <w:basedOn w:val="1"/>
    <w:next w:val="1"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33">
    <w:name w:val="Title"/>
    <w:basedOn w:val="1"/>
    <w:next w:val="1"/>
    <w:link w:val="60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34">
    <w:name w:val="annotation subject"/>
    <w:basedOn w:val="13"/>
    <w:next w:val="13"/>
    <w:semiHidden/>
    <w:qFormat/>
    <w:uiPriority w:val="0"/>
    <w:rPr>
      <w:b/>
      <w:bCs/>
    </w:rPr>
  </w:style>
  <w:style w:type="paragraph" w:styleId="35">
    <w:name w:val="Body Text First Indent 2"/>
    <w:basedOn w:val="16"/>
    <w:qFormat/>
    <w:uiPriority w:val="0"/>
    <w:pPr>
      <w:adjustRightInd w:val="0"/>
      <w:spacing w:after="0" w:line="360" w:lineRule="atLeast"/>
      <w:ind w:left="0" w:leftChars="0" w:firstLine="210"/>
      <w:jc w:val="left"/>
      <w:textAlignment w:val="baseline"/>
    </w:pPr>
    <w:rPr>
      <w:rFonts w:ascii="Arial" w:hAnsi="Arial" w:eastAsia="仿宋_GB2312"/>
      <w:kern w:val="0"/>
      <w:sz w:val="28"/>
      <w:szCs w:val="28"/>
    </w:rPr>
  </w:style>
  <w:style w:type="table" w:styleId="37">
    <w:name w:val="Table Grid"/>
    <w:basedOn w:val="3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9">
    <w:name w:val="page number"/>
    <w:basedOn w:val="38"/>
    <w:qFormat/>
    <w:uiPriority w:val="0"/>
    <w:rPr>
      <w:rFonts w:ascii="Arial" w:hAnsi="Arial" w:eastAsia="宋体" w:cs="Arial"/>
      <w:sz w:val="24"/>
    </w:rPr>
  </w:style>
  <w:style w:type="character" w:styleId="40">
    <w:name w:val="FollowedHyperlink"/>
    <w:basedOn w:val="38"/>
    <w:qFormat/>
    <w:uiPriority w:val="0"/>
    <w:rPr>
      <w:color w:val="800080"/>
      <w:u w:val="single"/>
    </w:rPr>
  </w:style>
  <w:style w:type="character" w:styleId="41">
    <w:name w:val="Hyperlink"/>
    <w:qFormat/>
    <w:uiPriority w:val="99"/>
    <w:rPr>
      <w:rFonts w:ascii="宋体" w:hAnsi="宋体" w:eastAsia="宋体" w:cs="Times New Roman"/>
      <w:color w:val="auto"/>
      <w:w w:val="100"/>
      <w:sz w:val="24"/>
      <w:u w:val="none"/>
      <w:vertAlign w:val="baseline"/>
    </w:rPr>
  </w:style>
  <w:style w:type="character" w:styleId="42">
    <w:name w:val="annotation reference"/>
    <w:basedOn w:val="38"/>
    <w:semiHidden/>
    <w:qFormat/>
    <w:uiPriority w:val="0"/>
    <w:rPr>
      <w:sz w:val="21"/>
      <w:szCs w:val="21"/>
    </w:rPr>
  </w:style>
  <w:style w:type="character" w:styleId="43">
    <w:name w:val="footnote reference"/>
    <w:basedOn w:val="38"/>
    <w:semiHidden/>
    <w:qFormat/>
    <w:uiPriority w:val="0"/>
    <w:rPr>
      <w:rFonts w:ascii="Times New Roman" w:hAnsi="Times New Roman" w:eastAsia="宋体" w:cs="Arial"/>
      <w:snapToGrid/>
      <w:color w:val="auto"/>
      <w:spacing w:val="0"/>
      <w:w w:val="100"/>
      <w:kern w:val="2"/>
      <w:position w:val="0"/>
      <w:sz w:val="21"/>
      <w:u w:val="none"/>
      <w:vertAlign w:val="superscript"/>
      <w14:shadow w14:blurRad="0" w14:dist="0" w14:dir="0" w14:sx="0" w14:sy="0" w14:kx="0" w14:ky="0" w14:algn="none">
        <w14:srgbClr w14:val="000000"/>
      </w14:shadow>
    </w:rPr>
  </w:style>
  <w:style w:type="paragraph" w:customStyle="1" w:styleId="44">
    <w:name w:val="样式"/>
    <w:basedOn w:val="1"/>
    <w:next w:val="14"/>
    <w:qFormat/>
    <w:uiPriority w:val="0"/>
    <w:pPr>
      <w:tabs>
        <w:tab w:val="left" w:pos="1200"/>
      </w:tabs>
      <w:adjustRightInd w:val="0"/>
      <w:spacing w:after="120" w:line="360" w:lineRule="atLeast"/>
      <w:ind w:left="1200" w:leftChars="400" w:hanging="360" w:hangingChars="200"/>
      <w:jc w:val="left"/>
      <w:textAlignment w:val="baseline"/>
    </w:pPr>
    <w:rPr>
      <w:rFonts w:ascii="Arial" w:hAnsi="Arial" w:eastAsia="仿宋_GB2312"/>
      <w:kern w:val="0"/>
      <w:sz w:val="16"/>
      <w:szCs w:val="16"/>
    </w:rPr>
  </w:style>
  <w:style w:type="paragraph" w:customStyle="1" w:styleId="45">
    <w:name w:val="_Style 30"/>
    <w:basedOn w:val="1"/>
    <w:next w:val="10"/>
    <w:qFormat/>
    <w:uiPriority w:val="0"/>
    <w:pPr>
      <w:ind w:firstLine="420" w:firstLineChars="200"/>
    </w:pPr>
    <w:rPr>
      <w:szCs w:val="21"/>
    </w:rPr>
  </w:style>
  <w:style w:type="character" w:customStyle="1" w:styleId="46">
    <w:name w:val="Char"/>
    <w:basedOn w:val="38"/>
    <w:semiHidden/>
    <w:qFormat/>
    <w:uiPriority w:val="0"/>
    <w:rPr>
      <w:kern w:val="2"/>
      <w:sz w:val="18"/>
      <w:szCs w:val="18"/>
    </w:rPr>
  </w:style>
  <w:style w:type="paragraph" w:customStyle="1" w:styleId="47">
    <w:name w:val="标准文件_封面标准编号"/>
    <w:basedOn w:val="1"/>
    <w:next w:val="48"/>
    <w:qFormat/>
    <w:uiPriority w:val="0"/>
    <w:pPr>
      <w:adjustRightInd w:val="0"/>
      <w:spacing w:line="310" w:lineRule="exact"/>
      <w:jc w:val="right"/>
    </w:pPr>
    <w:rPr>
      <w:rFonts w:ascii="宋体" w:hAnsi="宋体"/>
      <w:kern w:val="0"/>
      <w:sz w:val="28"/>
      <w:szCs w:val="20"/>
    </w:rPr>
  </w:style>
  <w:style w:type="paragraph" w:customStyle="1" w:styleId="48">
    <w:name w:val="标准文件_标准代替"/>
    <w:basedOn w:val="1"/>
    <w:next w:val="1"/>
    <w:qFormat/>
    <w:uiPriority w:val="0"/>
    <w:pPr>
      <w:adjustRightInd w:val="0"/>
      <w:spacing w:line="310" w:lineRule="exact"/>
      <w:jc w:val="right"/>
    </w:pPr>
    <w:rPr>
      <w:rFonts w:cs="Arial"/>
      <w:kern w:val="0"/>
      <w:sz w:val="24"/>
      <w:szCs w:val="64"/>
    </w:rPr>
  </w:style>
  <w:style w:type="paragraph" w:customStyle="1" w:styleId="49">
    <w:name w:val="标准文件_封面实施日期"/>
    <w:basedOn w:val="1"/>
    <w:qFormat/>
    <w:uiPriority w:val="0"/>
    <w:pPr>
      <w:adjustRightInd w:val="0"/>
      <w:spacing w:line="310" w:lineRule="exact"/>
      <w:jc w:val="right"/>
    </w:pPr>
    <w:rPr>
      <w:rFonts w:ascii="黑体" w:eastAsia="黑体"/>
      <w:sz w:val="28"/>
      <w:szCs w:val="20"/>
    </w:rPr>
  </w:style>
  <w:style w:type="paragraph" w:customStyle="1" w:styleId="50">
    <w:name w:val="标准文件_封面发布日期"/>
    <w:basedOn w:val="1"/>
    <w:qFormat/>
    <w:uiPriority w:val="0"/>
    <w:pPr>
      <w:adjustRightInd w:val="0"/>
      <w:spacing w:line="310" w:lineRule="exact"/>
    </w:pPr>
    <w:rPr>
      <w:rFonts w:ascii="黑体" w:eastAsia="黑体"/>
      <w:kern w:val="0"/>
      <w:sz w:val="28"/>
      <w:szCs w:val="20"/>
    </w:rPr>
  </w:style>
  <w:style w:type="paragraph" w:customStyle="1" w:styleId="51">
    <w:name w:val="标准文件_段"/>
    <w:qFormat/>
    <w:uiPriority w:val="0"/>
    <w:pPr>
      <w:widowControl w:val="0"/>
      <w:spacing w:line="360" w:lineRule="auto"/>
      <w:ind w:firstLine="198" w:firstLineChars="20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customStyle="1" w:styleId="52">
    <w:name w:val="标准文件_章标题"/>
    <w:next w:val="51"/>
    <w:qFormat/>
    <w:uiPriority w:val="0"/>
    <w:pPr>
      <w:numPr>
        <w:ilvl w:val="1"/>
        <w:numId w:val="5"/>
      </w:numPr>
      <w:spacing w:line="360" w:lineRule="auto"/>
      <w:jc w:val="both"/>
      <w:outlineLvl w:val="0"/>
    </w:pPr>
    <w:rPr>
      <w:rFonts w:ascii="黑体" w:hAnsi="Times New Roman" w:eastAsia="黑体" w:cs="Times New Roman"/>
      <w:sz w:val="24"/>
      <w:lang w:val="en-US" w:eastAsia="zh-CN" w:bidi="ar-SA"/>
    </w:rPr>
  </w:style>
  <w:style w:type="paragraph" w:customStyle="1" w:styleId="53">
    <w:name w:val="标准文件_一级条标题"/>
    <w:basedOn w:val="52"/>
    <w:next w:val="51"/>
    <w:qFormat/>
    <w:uiPriority w:val="0"/>
    <w:pPr>
      <w:numPr>
        <w:ilvl w:val="2"/>
      </w:numPr>
      <w:outlineLvl w:val="1"/>
    </w:pPr>
  </w:style>
  <w:style w:type="paragraph" w:customStyle="1" w:styleId="54">
    <w:name w:val="标准文件_二级条标题"/>
    <w:basedOn w:val="53"/>
    <w:next w:val="51"/>
    <w:qFormat/>
    <w:uiPriority w:val="0"/>
    <w:pPr>
      <w:widowControl w:val="0"/>
      <w:numPr>
        <w:ilvl w:val="3"/>
      </w:numPr>
      <w:outlineLvl w:val="2"/>
    </w:pPr>
    <w:rPr>
      <w:rFonts w:eastAsia="宋体"/>
    </w:rPr>
  </w:style>
  <w:style w:type="paragraph" w:customStyle="1" w:styleId="55">
    <w:name w:val="前言标题"/>
    <w:next w:val="1"/>
    <w:qFormat/>
    <w:uiPriority w:val="0"/>
    <w:p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56">
    <w:name w:val="标准文件_三级条标题"/>
    <w:basedOn w:val="54"/>
    <w:next w:val="51"/>
    <w:qFormat/>
    <w:uiPriority w:val="0"/>
    <w:pPr>
      <w:widowControl/>
      <w:numPr>
        <w:ilvl w:val="4"/>
      </w:numPr>
      <w:outlineLvl w:val="3"/>
    </w:pPr>
  </w:style>
  <w:style w:type="paragraph" w:customStyle="1" w:styleId="57">
    <w:name w:val="标准文件_四级条标题"/>
    <w:basedOn w:val="56"/>
    <w:next w:val="51"/>
    <w:qFormat/>
    <w:uiPriority w:val="0"/>
    <w:pPr>
      <w:widowControl w:val="0"/>
      <w:numPr>
        <w:ilvl w:val="5"/>
      </w:numPr>
      <w:outlineLvl w:val="4"/>
    </w:pPr>
  </w:style>
  <w:style w:type="paragraph" w:customStyle="1" w:styleId="58">
    <w:name w:val="标准文件_五级条标题"/>
    <w:basedOn w:val="57"/>
    <w:next w:val="51"/>
    <w:qFormat/>
    <w:uiPriority w:val="0"/>
    <w:pPr>
      <w:numPr>
        <w:ilvl w:val="6"/>
      </w:numPr>
      <w:outlineLvl w:val="5"/>
    </w:pPr>
  </w:style>
  <w:style w:type="paragraph" w:customStyle="1" w:styleId="59">
    <w:name w:val="标准文件_附录图标题"/>
    <w:next w:val="51"/>
    <w:qFormat/>
    <w:uiPriority w:val="0"/>
    <w:pPr>
      <w:spacing w:line="360" w:lineRule="auto"/>
      <w:jc w:val="center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customStyle="1" w:styleId="60">
    <w:name w:val="标题 Char"/>
    <w:basedOn w:val="38"/>
    <w:link w:val="33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61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2">
    <w:name w:val="标准书眉_偶数页"/>
    <w:basedOn w:val="1"/>
    <w:next w:val="1"/>
    <w:qFormat/>
    <w:uiPriority w:val="0"/>
    <w:pPr>
      <w:widowControl/>
      <w:tabs>
        <w:tab w:val="center" w:pos="4154"/>
        <w:tab w:val="right" w:pos="8306"/>
      </w:tabs>
      <w:spacing w:after="120"/>
      <w:jc w:val="left"/>
    </w:pPr>
    <w:rPr>
      <w:kern w:val="0"/>
      <w:szCs w:val="20"/>
    </w:rPr>
  </w:style>
  <w:style w:type="paragraph" w:customStyle="1" w:styleId="63">
    <w:name w:val="c前言标准编号"/>
    <w:basedOn w:val="1"/>
    <w:qFormat/>
    <w:uiPriority w:val="0"/>
    <w:pPr>
      <w:adjustRightInd w:val="0"/>
      <w:spacing w:line="400" w:lineRule="atLeast"/>
    </w:pPr>
    <w:rPr>
      <w:rFonts w:ascii="黑体" w:eastAsia="黑体" w:cs="Arial"/>
      <w:sz w:val="24"/>
      <w:szCs w:val="64"/>
    </w:rPr>
  </w:style>
  <w:style w:type="paragraph" w:customStyle="1" w:styleId="64">
    <w:name w:val="标准标志"/>
    <w:next w:val="1"/>
    <w:qFormat/>
    <w:uiPriority w:val="0"/>
    <w:pPr>
      <w:framePr w:w="2268" w:h="1389" w:hRule="exact" w:wrap="around" w:vAnchor="margin" w:hAnchor="margin" w:x="6747" w:y="171" w:anchorLock="1"/>
      <w:spacing w:line="400" w:lineRule="exact"/>
      <w:jc w:val="right"/>
    </w:pPr>
    <w:rPr>
      <w:rFonts w:ascii="宋体" w:hAnsi="宋体" w:eastAsia="宋体" w:cs="Arial"/>
      <w:b/>
      <w:w w:val="130"/>
      <w:sz w:val="96"/>
      <w:szCs w:val="64"/>
      <w:lang w:val="en-US" w:eastAsia="zh-CN" w:bidi="ar-SA"/>
    </w:rPr>
  </w:style>
  <w:style w:type="paragraph" w:customStyle="1" w:styleId="65">
    <w:name w:val="标准称谓"/>
    <w:next w:val="1"/>
    <w:qFormat/>
    <w:uiPriority w:val="0"/>
    <w:pPr>
      <w:framePr w:w="9638" w:h="754" w:hRule="exact" w:hSpace="181" w:vSpace="181" w:wrap="around" w:vAnchor="page" w:hAnchor="margin" w:xAlign="center" w:y="2126" w:anchorLock="1"/>
      <w:widowControl w:val="0"/>
      <w:kinsoku w:val="0"/>
      <w:overflowPunct w:val="0"/>
      <w:autoSpaceDE w:val="0"/>
      <w:autoSpaceDN w:val="0"/>
      <w:spacing w:line="400" w:lineRule="exact"/>
      <w:jc w:val="distribute"/>
    </w:pPr>
    <w:rPr>
      <w:rFonts w:ascii="宋体" w:hAnsi="宋体" w:eastAsia="宋体" w:cs="Arial"/>
      <w:b/>
      <w:w w:val="148"/>
      <w:sz w:val="52"/>
      <w:szCs w:val="64"/>
      <w:lang w:val="en-US" w:eastAsia="zh-CN" w:bidi="ar-SA"/>
    </w:rPr>
  </w:style>
  <w:style w:type="paragraph" w:customStyle="1" w:styleId="66">
    <w:name w:val="标准书脚_奇数页"/>
    <w:qFormat/>
    <w:uiPriority w:val="0"/>
    <w:pPr>
      <w:framePr w:wrap="around" w:vAnchor="text" w:hAnchor="text" w:y="1"/>
      <w:jc w:val="right"/>
    </w:pPr>
    <w:rPr>
      <w:rFonts w:ascii="宋体" w:hAnsi="宋体" w:eastAsia="宋体" w:cs="Arial"/>
      <w:sz w:val="21"/>
      <w:szCs w:val="64"/>
      <w:lang w:val="en-US" w:eastAsia="zh-CN" w:bidi="ar-SA"/>
    </w:rPr>
  </w:style>
  <w:style w:type="paragraph" w:customStyle="1" w:styleId="67">
    <w:name w:val="标准书脚_偶数页"/>
    <w:qFormat/>
    <w:uiPriority w:val="0"/>
    <w:pPr>
      <w:framePr w:wrap="around" w:vAnchor="text" w:hAnchor="text" w:y="1"/>
    </w:pPr>
    <w:rPr>
      <w:rFonts w:ascii="宋体" w:hAnsi="宋体" w:eastAsia="宋体" w:cs="Arial"/>
      <w:sz w:val="21"/>
      <w:szCs w:val="64"/>
      <w:lang w:val="en-US" w:eastAsia="zh-CN" w:bidi="ar-SA"/>
    </w:rPr>
  </w:style>
  <w:style w:type="paragraph" w:customStyle="1" w:styleId="68">
    <w:name w:val="标准书眉一"/>
    <w:basedOn w:val="1"/>
    <w:qFormat/>
    <w:uiPriority w:val="0"/>
    <w:pPr>
      <w:spacing w:line="400" w:lineRule="exact"/>
    </w:pPr>
    <w:rPr>
      <w:rFonts w:ascii="宋体" w:hAnsi="宋体" w:cs="Arial"/>
      <w:szCs w:val="64"/>
    </w:rPr>
  </w:style>
  <w:style w:type="paragraph" w:customStyle="1" w:styleId="69">
    <w:name w:val="标准文件_ICS"/>
    <w:basedOn w:val="1"/>
    <w:qFormat/>
    <w:uiPriority w:val="0"/>
    <w:pPr>
      <w:spacing w:line="400" w:lineRule="exact"/>
    </w:pPr>
    <w:rPr>
      <w:rFonts w:ascii="宋体" w:hAnsi="宋体" w:cs="Arial"/>
      <w:szCs w:val="64"/>
    </w:rPr>
  </w:style>
  <w:style w:type="paragraph" w:customStyle="1" w:styleId="70">
    <w:name w:val="标准文件_标准部门"/>
    <w:basedOn w:val="1"/>
    <w:qFormat/>
    <w:uiPriority w:val="0"/>
    <w:pPr>
      <w:adjustRightInd w:val="0"/>
      <w:jc w:val="center"/>
    </w:pPr>
    <w:rPr>
      <w:rFonts w:eastAsia="黑体" w:cs="Arial"/>
      <w:b/>
      <w:kern w:val="0"/>
      <w:sz w:val="52"/>
      <w:szCs w:val="64"/>
    </w:rPr>
  </w:style>
  <w:style w:type="paragraph" w:customStyle="1" w:styleId="71">
    <w:name w:val="标准文件_标准名称标题"/>
    <w:basedOn w:val="1"/>
    <w:next w:val="52"/>
    <w:qFormat/>
    <w:uiPriority w:val="0"/>
    <w:pPr>
      <w:widowControl/>
      <w:spacing w:line="360" w:lineRule="auto"/>
      <w:jc w:val="center"/>
    </w:pPr>
    <w:rPr>
      <w:rFonts w:ascii="黑体" w:eastAsia="黑体"/>
      <w:kern w:val="0"/>
      <w:sz w:val="28"/>
      <w:szCs w:val="64"/>
    </w:rPr>
  </w:style>
  <w:style w:type="paragraph" w:customStyle="1" w:styleId="72">
    <w:name w:val="标准文件_标准书眉_奇数页"/>
    <w:next w:val="1"/>
    <w:qFormat/>
    <w:uiPriority w:val="0"/>
    <w:pPr>
      <w:pBdr>
        <w:bottom w:val="single" w:color="auto" w:sz="4" w:space="1"/>
      </w:pBdr>
      <w:tabs>
        <w:tab w:val="center" w:pos="4156"/>
        <w:tab w:val="right" w:pos="8306"/>
      </w:tabs>
      <w:spacing w:after="120"/>
      <w:jc w:val="right"/>
    </w:pPr>
    <w:rPr>
      <w:rFonts w:ascii="黑体" w:hAnsi="宋体" w:eastAsia="黑体" w:cs="Arial"/>
      <w:sz w:val="24"/>
      <w:szCs w:val="64"/>
      <w:lang w:val="en-US" w:eastAsia="zh-CN" w:bidi="ar-SA"/>
    </w:rPr>
  </w:style>
  <w:style w:type="paragraph" w:customStyle="1" w:styleId="73">
    <w:name w:val="标准文件_标准书眉_偶数页"/>
    <w:basedOn w:val="72"/>
    <w:next w:val="1"/>
    <w:qFormat/>
    <w:uiPriority w:val="0"/>
    <w:pPr>
      <w:spacing w:line="400" w:lineRule="exact"/>
      <w:jc w:val="left"/>
    </w:pPr>
    <w:rPr>
      <w:rFonts w:ascii="宋体"/>
    </w:rPr>
  </w:style>
  <w:style w:type="paragraph" w:customStyle="1" w:styleId="74">
    <w:name w:val="标准文件_标准正文"/>
    <w:basedOn w:val="1"/>
    <w:qFormat/>
    <w:uiPriority w:val="0"/>
    <w:pPr>
      <w:spacing w:line="400" w:lineRule="exact"/>
    </w:pPr>
    <w:rPr>
      <w:rFonts w:ascii="宋体" w:hAnsi="宋体" w:cs="Arial"/>
      <w:szCs w:val="64"/>
    </w:rPr>
  </w:style>
  <w:style w:type="paragraph" w:customStyle="1" w:styleId="75">
    <w:name w:val="标准文件_参考文献、索引标题"/>
    <w:basedOn w:val="1"/>
    <w:next w:val="1"/>
    <w:qFormat/>
    <w:uiPriority w:val="0"/>
    <w:pPr>
      <w:widowControl/>
      <w:spacing w:before="260" w:after="320"/>
      <w:ind w:right="1888" w:rightChars="1889" w:firstLine="1417" w:firstLineChars="1417"/>
      <w:jc w:val="distribute"/>
      <w:outlineLvl w:val="0"/>
    </w:pPr>
    <w:rPr>
      <w:rFonts w:ascii="黑体" w:eastAsia="黑体" w:cs="Arial"/>
      <w:kern w:val="0"/>
      <w:sz w:val="28"/>
      <w:szCs w:val="64"/>
    </w:rPr>
  </w:style>
  <w:style w:type="paragraph" w:customStyle="1" w:styleId="76">
    <w:name w:val="标准文件_参考文献条目"/>
    <w:qFormat/>
    <w:uiPriority w:val="0"/>
    <w:pPr>
      <w:numPr>
        <w:ilvl w:val="0"/>
        <w:numId w:val="6"/>
      </w:numPr>
    </w:pPr>
    <w:rPr>
      <w:rFonts w:ascii="宋体" w:hAnsi="宋体" w:eastAsia="宋体" w:cs="Arial"/>
      <w:sz w:val="24"/>
      <w:szCs w:val="64"/>
      <w:lang w:val="en-US" w:eastAsia="zh-CN" w:bidi="ar-SA"/>
    </w:rPr>
  </w:style>
  <w:style w:type="paragraph" w:customStyle="1" w:styleId="77">
    <w:name w:val="标准文件_发布"/>
    <w:basedOn w:val="1"/>
    <w:qFormat/>
    <w:uiPriority w:val="0"/>
    <w:pPr>
      <w:spacing w:line="400" w:lineRule="exact"/>
    </w:pPr>
    <w:rPr>
      <w:rFonts w:ascii="Arial" w:hAnsi="Arial" w:eastAsia="黑体" w:cs="Arial"/>
      <w:position w:val="4"/>
      <w:sz w:val="28"/>
      <w:szCs w:val="64"/>
    </w:rPr>
  </w:style>
  <w:style w:type="paragraph" w:customStyle="1" w:styleId="78">
    <w:name w:val="标准文件_封面标准分类号"/>
    <w:basedOn w:val="1"/>
    <w:qFormat/>
    <w:uiPriority w:val="0"/>
    <w:pPr>
      <w:adjustRightInd w:val="0"/>
      <w:spacing w:line="310" w:lineRule="exact"/>
    </w:pPr>
    <w:rPr>
      <w:rFonts w:ascii="黑体" w:eastAsia="黑体" w:cs="Arial"/>
      <w:b/>
      <w:kern w:val="0"/>
      <w:sz w:val="28"/>
      <w:szCs w:val="64"/>
    </w:rPr>
  </w:style>
  <w:style w:type="paragraph" w:customStyle="1" w:styleId="79">
    <w:name w:val="标准文件_封面标准名称"/>
    <w:basedOn w:val="1"/>
    <w:qFormat/>
    <w:uiPriority w:val="0"/>
    <w:pPr>
      <w:adjustRightInd w:val="0"/>
      <w:jc w:val="center"/>
    </w:pPr>
    <w:rPr>
      <w:rFonts w:ascii="宋体" w:hAnsi="宋体" w:cs="Arial"/>
      <w:b/>
      <w:w w:val="80"/>
      <w:kern w:val="0"/>
      <w:sz w:val="52"/>
      <w:szCs w:val="64"/>
    </w:rPr>
  </w:style>
  <w:style w:type="paragraph" w:customStyle="1" w:styleId="80">
    <w:name w:val="标准文件_封面标准英文名称"/>
    <w:basedOn w:val="1"/>
    <w:qFormat/>
    <w:uiPriority w:val="0"/>
    <w:pPr>
      <w:adjustRightInd w:val="0"/>
      <w:spacing w:line="440" w:lineRule="exact"/>
      <w:jc w:val="center"/>
    </w:pPr>
    <w:rPr>
      <w:rFonts w:ascii="黑体" w:eastAsia="黑体" w:cs="Arial"/>
      <w:b/>
      <w:sz w:val="28"/>
      <w:szCs w:val="64"/>
    </w:rPr>
  </w:style>
  <w:style w:type="paragraph" w:customStyle="1" w:styleId="81">
    <w:name w:val="标准文件_封面密级"/>
    <w:basedOn w:val="1"/>
    <w:qFormat/>
    <w:uiPriority w:val="0"/>
    <w:pPr>
      <w:adjustRightInd w:val="0"/>
      <w:spacing w:line="310" w:lineRule="exact"/>
    </w:pPr>
    <w:rPr>
      <w:rFonts w:ascii="宋体" w:hAnsi="宋体" w:cs="Arial"/>
      <w:sz w:val="28"/>
      <w:szCs w:val="64"/>
    </w:rPr>
  </w:style>
  <w:style w:type="paragraph" w:customStyle="1" w:styleId="82">
    <w:name w:val="标准文件_封面抬头"/>
    <w:basedOn w:val="51"/>
    <w:qFormat/>
    <w:uiPriority w:val="0"/>
    <w:pPr>
      <w:spacing w:line="500" w:lineRule="exact"/>
      <w:ind w:firstLine="0" w:firstLineChars="0"/>
      <w:jc w:val="distribute"/>
    </w:pPr>
    <w:rPr>
      <w:rFonts w:ascii="黑体" w:eastAsia="黑体" w:cs="Arial"/>
      <w:sz w:val="48"/>
      <w:szCs w:val="64"/>
    </w:rPr>
  </w:style>
  <w:style w:type="paragraph" w:customStyle="1" w:styleId="83">
    <w:name w:val="标准文件_附录标识"/>
    <w:next w:val="51"/>
    <w:qFormat/>
    <w:uiPriority w:val="0"/>
    <w:pPr>
      <w:numPr>
        <w:ilvl w:val="0"/>
        <w:numId w:val="7"/>
      </w:numPr>
      <w:tabs>
        <w:tab w:val="left" w:pos="6406"/>
      </w:tabs>
      <w:spacing w:before="220" w:after="320" w:line="300" w:lineRule="exact"/>
      <w:jc w:val="center"/>
      <w:outlineLvl w:val="0"/>
    </w:pPr>
    <w:rPr>
      <w:rFonts w:ascii="黑体" w:hAnsi="Times New Roman" w:eastAsia="黑体" w:cs="Arial"/>
      <w:sz w:val="28"/>
      <w:szCs w:val="64"/>
      <w:lang w:val="en-US" w:eastAsia="zh-CN" w:bidi="ar-SA"/>
    </w:rPr>
  </w:style>
  <w:style w:type="paragraph" w:customStyle="1" w:styleId="84">
    <w:name w:val="标准文件_附录表标题"/>
    <w:next w:val="51"/>
    <w:qFormat/>
    <w:uiPriority w:val="0"/>
    <w:pPr>
      <w:spacing w:line="360" w:lineRule="auto"/>
      <w:jc w:val="center"/>
      <w:textAlignment w:val="baseline"/>
    </w:pPr>
    <w:rPr>
      <w:rFonts w:ascii="Times New Roman" w:hAnsi="Times New Roman" w:eastAsia="宋体" w:cs="Arial"/>
      <w:kern w:val="2"/>
      <w:sz w:val="24"/>
      <w:szCs w:val="64"/>
      <w:lang w:val="en-US" w:eastAsia="zh-CN" w:bidi="ar-SA"/>
    </w:rPr>
  </w:style>
  <w:style w:type="paragraph" w:customStyle="1" w:styleId="85">
    <w:name w:val="标准文件_附录二级条标题"/>
    <w:basedOn w:val="86"/>
    <w:next w:val="51"/>
    <w:qFormat/>
    <w:uiPriority w:val="0"/>
    <w:pPr>
      <w:numPr>
        <w:ilvl w:val="3"/>
      </w:numPr>
      <w:wordWrap w:val="0"/>
      <w:overflowPunct w:val="0"/>
      <w:autoSpaceDE w:val="0"/>
      <w:autoSpaceDN w:val="0"/>
      <w:textAlignment w:val="baseline"/>
      <w:outlineLvl w:val="3"/>
    </w:pPr>
  </w:style>
  <w:style w:type="paragraph" w:customStyle="1" w:styleId="86">
    <w:name w:val="标准文件_附录一级条标题"/>
    <w:next w:val="51"/>
    <w:qFormat/>
    <w:uiPriority w:val="0"/>
    <w:pPr>
      <w:widowControl w:val="0"/>
      <w:numPr>
        <w:ilvl w:val="2"/>
        <w:numId w:val="7"/>
      </w:numPr>
      <w:spacing w:line="360" w:lineRule="auto"/>
      <w:jc w:val="both"/>
      <w:outlineLvl w:val="2"/>
    </w:pPr>
    <w:rPr>
      <w:rFonts w:ascii="黑体" w:hAnsi="Times New Roman" w:eastAsia="黑体" w:cs="Arial"/>
      <w:kern w:val="2"/>
      <w:sz w:val="24"/>
      <w:szCs w:val="64"/>
      <w:lang w:val="en-US" w:eastAsia="zh-CN" w:bidi="ar-SA"/>
    </w:rPr>
  </w:style>
  <w:style w:type="paragraph" w:customStyle="1" w:styleId="87">
    <w:name w:val="标准文件_附录公式"/>
    <w:basedOn w:val="74"/>
    <w:next w:val="74"/>
    <w:qFormat/>
    <w:uiPriority w:val="0"/>
    <w:pPr>
      <w:adjustRightInd w:val="0"/>
      <w:snapToGrid w:val="0"/>
      <w:spacing w:line="360" w:lineRule="auto"/>
      <w:ind w:left="-51" w:leftChars="-50" w:right="-51" w:rightChars="-50" w:firstLine="198" w:firstLineChars="200"/>
      <w:jc w:val="right"/>
    </w:pPr>
    <w:rPr>
      <w:kern w:val="0"/>
      <w:sz w:val="24"/>
    </w:rPr>
  </w:style>
  <w:style w:type="paragraph" w:customStyle="1" w:styleId="88">
    <w:name w:val="标准文件_附录三级条标题"/>
    <w:next w:val="51"/>
    <w:qFormat/>
    <w:uiPriority w:val="0"/>
    <w:pPr>
      <w:widowControl w:val="0"/>
      <w:numPr>
        <w:ilvl w:val="4"/>
        <w:numId w:val="7"/>
      </w:numPr>
      <w:spacing w:line="360" w:lineRule="auto"/>
      <w:jc w:val="both"/>
      <w:outlineLvl w:val="4"/>
    </w:pPr>
    <w:rPr>
      <w:rFonts w:ascii="黑体" w:hAnsi="Times New Roman" w:eastAsia="黑体" w:cs="Arial"/>
      <w:kern w:val="2"/>
      <w:sz w:val="24"/>
      <w:szCs w:val="64"/>
      <w:lang w:val="en-US" w:eastAsia="zh-CN" w:bidi="ar-SA"/>
    </w:rPr>
  </w:style>
  <w:style w:type="paragraph" w:customStyle="1" w:styleId="89">
    <w:name w:val="标准文件_附录四级条标题"/>
    <w:next w:val="51"/>
    <w:qFormat/>
    <w:uiPriority w:val="0"/>
    <w:pPr>
      <w:widowControl w:val="0"/>
      <w:numPr>
        <w:ilvl w:val="5"/>
        <w:numId w:val="7"/>
      </w:numPr>
      <w:spacing w:line="360" w:lineRule="auto"/>
      <w:jc w:val="both"/>
      <w:outlineLvl w:val="5"/>
    </w:pPr>
    <w:rPr>
      <w:rFonts w:ascii="黑体" w:hAnsi="Times New Roman" w:eastAsia="黑体" w:cs="Arial"/>
      <w:kern w:val="2"/>
      <w:sz w:val="24"/>
      <w:szCs w:val="64"/>
      <w:lang w:val="en-US" w:eastAsia="zh-CN" w:bidi="ar-SA"/>
    </w:rPr>
  </w:style>
  <w:style w:type="paragraph" w:customStyle="1" w:styleId="90">
    <w:name w:val="标准文件_附录五级条标题"/>
    <w:next w:val="51"/>
    <w:qFormat/>
    <w:uiPriority w:val="0"/>
    <w:pPr>
      <w:widowControl w:val="0"/>
      <w:numPr>
        <w:ilvl w:val="6"/>
        <w:numId w:val="7"/>
      </w:numPr>
      <w:spacing w:line="360" w:lineRule="auto"/>
      <w:jc w:val="both"/>
      <w:outlineLvl w:val="6"/>
    </w:pPr>
    <w:rPr>
      <w:rFonts w:ascii="黑体" w:hAnsi="Times New Roman" w:eastAsia="黑体" w:cs="Arial"/>
      <w:kern w:val="2"/>
      <w:sz w:val="24"/>
      <w:szCs w:val="64"/>
      <w:lang w:val="en-US" w:eastAsia="zh-CN" w:bidi="ar-SA"/>
    </w:rPr>
  </w:style>
  <w:style w:type="paragraph" w:customStyle="1" w:styleId="91">
    <w:name w:val="标准文件_附录章标题"/>
    <w:next w:val="51"/>
    <w:qFormat/>
    <w:uiPriority w:val="0"/>
    <w:pPr>
      <w:numPr>
        <w:ilvl w:val="1"/>
        <w:numId w:val="7"/>
      </w:numPr>
      <w:wordWrap w:val="0"/>
      <w:overflowPunct w:val="0"/>
      <w:autoSpaceDE w:val="0"/>
      <w:spacing w:line="360" w:lineRule="auto"/>
      <w:jc w:val="both"/>
      <w:textAlignment w:val="baseline"/>
      <w:outlineLvl w:val="1"/>
    </w:pPr>
    <w:rPr>
      <w:rFonts w:ascii="黑体" w:hAnsi="Times New Roman" w:eastAsia="黑体" w:cs="Times New Roman"/>
      <w:kern w:val="2"/>
      <w:sz w:val="24"/>
      <w:szCs w:val="64"/>
      <w:lang w:val="en-US" w:eastAsia="zh-CN" w:bidi="ar-SA"/>
    </w:rPr>
  </w:style>
  <w:style w:type="paragraph" w:customStyle="1" w:styleId="92">
    <w:name w:val="标准文件_公式后的破折号"/>
    <w:basedOn w:val="51"/>
    <w:next w:val="51"/>
    <w:qFormat/>
    <w:uiPriority w:val="0"/>
    <w:pPr>
      <w:ind w:left="488" w:leftChars="200" w:hanging="289" w:hangingChars="290"/>
    </w:pPr>
    <w:rPr>
      <w:rFonts w:cs="Arial"/>
      <w:szCs w:val="64"/>
    </w:rPr>
  </w:style>
  <w:style w:type="paragraph" w:customStyle="1" w:styleId="93">
    <w:name w:val="标准文件_目次、标准名称标题"/>
    <w:basedOn w:val="94"/>
    <w:next w:val="51"/>
    <w:qFormat/>
    <w:uiPriority w:val="0"/>
    <w:pPr>
      <w:spacing w:before="540" w:after="600" w:line="460" w:lineRule="exact"/>
    </w:pPr>
  </w:style>
  <w:style w:type="paragraph" w:customStyle="1" w:styleId="94">
    <w:name w:val="标准文件_前言、引言标题"/>
    <w:next w:val="1"/>
    <w:qFormat/>
    <w:uiPriority w:val="0"/>
    <w:pPr>
      <w:spacing w:before="260" w:after="320"/>
      <w:jc w:val="center"/>
      <w:outlineLvl w:val="0"/>
    </w:pPr>
    <w:rPr>
      <w:rFonts w:ascii="黑体" w:hAnsi="Times New Roman" w:eastAsia="黑体" w:cs="Arial"/>
      <w:sz w:val="28"/>
      <w:szCs w:val="64"/>
      <w:lang w:val="en-US" w:eastAsia="zh-CN" w:bidi="ar-SA"/>
    </w:rPr>
  </w:style>
  <w:style w:type="paragraph" w:customStyle="1" w:styleId="95">
    <w:name w:val="标准文件_目录标题"/>
    <w:basedOn w:val="1"/>
    <w:qFormat/>
    <w:uiPriority w:val="0"/>
    <w:pPr>
      <w:adjustRightInd w:val="0"/>
      <w:spacing w:before="260" w:after="320" w:line="310" w:lineRule="exact"/>
      <w:jc w:val="center"/>
    </w:pPr>
    <w:rPr>
      <w:rFonts w:ascii="黑体" w:eastAsia="黑体" w:cs="Arial"/>
      <w:sz w:val="28"/>
      <w:szCs w:val="64"/>
    </w:rPr>
  </w:style>
  <w:style w:type="paragraph" w:customStyle="1" w:styleId="96">
    <w:name w:val="标准文件_破折号列项"/>
    <w:qFormat/>
    <w:uiPriority w:val="0"/>
    <w:pPr>
      <w:numPr>
        <w:ilvl w:val="0"/>
        <w:numId w:val="8"/>
      </w:numPr>
      <w:adjustRightInd w:val="0"/>
      <w:snapToGrid w:val="0"/>
      <w:spacing w:line="300" w:lineRule="exact"/>
      <w:ind w:right="-51" w:rightChars="-50"/>
    </w:pPr>
    <w:rPr>
      <w:rFonts w:ascii="宋体" w:hAnsi="宋体" w:eastAsia="宋体" w:cs="Arial"/>
      <w:sz w:val="24"/>
      <w:szCs w:val="64"/>
      <w:lang w:val="en-US" w:eastAsia="zh-CN" w:bidi="ar-SA"/>
    </w:rPr>
  </w:style>
  <w:style w:type="paragraph" w:customStyle="1" w:styleId="97">
    <w:name w:val="标准文件_破折号列项（二级）"/>
    <w:basedOn w:val="96"/>
    <w:qFormat/>
    <w:uiPriority w:val="0"/>
    <w:pPr>
      <w:numPr>
        <w:numId w:val="9"/>
      </w:numPr>
    </w:pPr>
  </w:style>
  <w:style w:type="paragraph" w:customStyle="1" w:styleId="98">
    <w:name w:val="标准文件_示例："/>
    <w:next w:val="51"/>
    <w:qFormat/>
    <w:uiPriority w:val="0"/>
    <w:pPr>
      <w:numPr>
        <w:ilvl w:val="0"/>
        <w:numId w:val="10"/>
      </w:numPr>
      <w:spacing w:line="360" w:lineRule="auto"/>
    </w:pPr>
    <w:rPr>
      <w:rFonts w:ascii="宋体" w:hAnsi="宋体" w:eastAsia="宋体" w:cs="Arial"/>
      <w:sz w:val="21"/>
      <w:szCs w:val="64"/>
      <w:lang w:val="en-US" w:eastAsia="zh-CN" w:bidi="ar-SA"/>
    </w:rPr>
  </w:style>
  <w:style w:type="paragraph" w:customStyle="1" w:styleId="99">
    <w:name w:val="标准文件_示例×："/>
    <w:next w:val="51"/>
    <w:qFormat/>
    <w:uiPriority w:val="0"/>
    <w:pPr>
      <w:widowControl w:val="0"/>
      <w:autoSpaceDE w:val="0"/>
      <w:autoSpaceDN w:val="0"/>
      <w:spacing w:line="360" w:lineRule="auto"/>
      <w:ind w:firstLine="420"/>
      <w:jc w:val="both"/>
    </w:pPr>
    <w:rPr>
      <w:rFonts w:ascii="Times New Roman" w:hAnsi="Times New Roman" w:eastAsia="宋体" w:cs="Times New Roman"/>
      <w:sz w:val="21"/>
      <w:szCs w:val="64"/>
      <w:lang w:val="en-US" w:eastAsia="zh-CN" w:bidi="ar-SA"/>
    </w:rPr>
  </w:style>
  <w:style w:type="paragraph" w:customStyle="1" w:styleId="100">
    <w:name w:val="标准文件_示例后续"/>
    <w:basedOn w:val="1"/>
    <w:qFormat/>
    <w:uiPriority w:val="0"/>
    <w:pPr>
      <w:ind w:left="-51" w:leftChars="-50" w:right="-51" w:rightChars="-50"/>
    </w:pPr>
    <w:rPr>
      <w:rFonts w:ascii="宋体" w:hAnsi="宋体" w:cs="Arial"/>
      <w:szCs w:val="64"/>
    </w:rPr>
  </w:style>
  <w:style w:type="paragraph" w:customStyle="1" w:styleId="101">
    <w:name w:val="标准文件_数字编号列项"/>
    <w:qFormat/>
    <w:uiPriority w:val="0"/>
    <w:pPr>
      <w:numPr>
        <w:ilvl w:val="0"/>
        <w:numId w:val="11"/>
      </w:numPr>
      <w:spacing w:line="360" w:lineRule="auto"/>
      <w:jc w:val="both"/>
    </w:pPr>
    <w:rPr>
      <w:rFonts w:ascii="Times New Roman" w:hAnsi="Times New Roman" w:eastAsia="宋体" w:cs="Times New Roman"/>
      <w:sz w:val="24"/>
      <w:szCs w:val="64"/>
      <w:lang w:val="en-US" w:eastAsia="zh-CN" w:bidi="ar-SA"/>
    </w:rPr>
  </w:style>
  <w:style w:type="paragraph" w:customStyle="1" w:styleId="102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宋体" w:hAnsi="宋体" w:eastAsia="宋体" w:cs="Arial"/>
      <w:sz w:val="28"/>
      <w:szCs w:val="64"/>
      <w:lang w:val="en-US" w:eastAsia="zh-CN" w:bidi="ar-SA"/>
    </w:rPr>
  </w:style>
  <w:style w:type="paragraph" w:customStyle="1" w:styleId="103">
    <w:name w:val="封面标准号2"/>
    <w:basedOn w:val="102"/>
    <w:qFormat/>
    <w:uiPriority w:val="0"/>
    <w:pPr>
      <w:framePr w:w="9139" w:h="1242" w:hRule="exact" w:wrap="around" w:vAnchor="page" w:hAnchor="margin" w:y="2909" w:anchorLock="1"/>
      <w:adjustRightInd w:val="0"/>
      <w:spacing w:before="357" w:line="280" w:lineRule="exact"/>
    </w:pPr>
  </w:style>
  <w:style w:type="paragraph" w:customStyle="1" w:styleId="104">
    <w:name w:val="标准文件_条文脚注"/>
    <w:basedOn w:val="28"/>
    <w:qFormat/>
    <w:uiPriority w:val="0"/>
    <w:pPr>
      <w:adjustRightInd w:val="0"/>
      <w:spacing w:line="360" w:lineRule="auto"/>
      <w:ind w:left="403" w:leftChars="200" w:hanging="198" w:hangingChars="200"/>
      <w:jc w:val="both"/>
    </w:pPr>
    <w:rPr>
      <w:rFonts w:ascii="宋体" w:hAnsi="宋体" w:cs="Arial"/>
      <w:szCs w:val="64"/>
    </w:rPr>
  </w:style>
  <w:style w:type="paragraph" w:customStyle="1" w:styleId="105">
    <w:name w:val="标准文件_图表脚注"/>
    <w:next w:val="1"/>
    <w:qFormat/>
    <w:uiPriority w:val="0"/>
    <w:pPr>
      <w:ind w:left="334" w:leftChars="202" w:hanging="136" w:hangingChars="135"/>
      <w:jc w:val="both"/>
    </w:pPr>
    <w:rPr>
      <w:rFonts w:ascii="Times New Roman" w:hAnsi="Times New Roman" w:eastAsia="宋体" w:cs="Arial"/>
      <w:sz w:val="21"/>
      <w:szCs w:val="64"/>
      <w:lang w:val="en-US" w:eastAsia="zh-CN" w:bidi="ar-SA"/>
    </w:rPr>
  </w:style>
  <w:style w:type="paragraph" w:customStyle="1" w:styleId="106">
    <w:name w:val="标准文件_图表脚注内容"/>
    <w:basedOn w:val="1"/>
    <w:qFormat/>
    <w:uiPriority w:val="0"/>
    <w:pPr>
      <w:spacing w:line="400" w:lineRule="exact"/>
    </w:pPr>
    <w:rPr>
      <w:rFonts w:ascii="宋体" w:hAnsi="宋体" w:cs="Arial"/>
      <w:szCs w:val="64"/>
      <w:vertAlign w:val="superscript"/>
    </w:rPr>
  </w:style>
  <w:style w:type="paragraph" w:customStyle="1" w:styleId="107">
    <w:name w:val="标准文件_一致程度"/>
    <w:basedOn w:val="1"/>
    <w:qFormat/>
    <w:uiPriority w:val="0"/>
    <w:pPr>
      <w:adjustRightInd w:val="0"/>
      <w:spacing w:line="440" w:lineRule="exact"/>
      <w:jc w:val="center"/>
    </w:pPr>
    <w:rPr>
      <w:rFonts w:ascii="宋体" w:hAnsi="宋体" w:cs="Arial"/>
      <w:sz w:val="28"/>
      <w:szCs w:val="64"/>
    </w:rPr>
  </w:style>
  <w:style w:type="paragraph" w:customStyle="1" w:styleId="108">
    <w:name w:val="标准文件_引言标题"/>
    <w:next w:val="1"/>
    <w:qFormat/>
    <w:uiPriority w:val="0"/>
    <w:pPr>
      <w:spacing w:before="540" w:after="600"/>
      <w:jc w:val="center"/>
      <w:outlineLvl w:val="0"/>
    </w:pPr>
    <w:rPr>
      <w:rFonts w:ascii="黑体" w:hAnsi="Times New Roman" w:eastAsia="黑体" w:cs="Arial"/>
      <w:sz w:val="32"/>
      <w:szCs w:val="64"/>
      <w:lang w:val="en-US" w:eastAsia="zh-CN" w:bidi="ar-SA"/>
    </w:rPr>
  </w:style>
  <w:style w:type="paragraph" w:customStyle="1" w:styleId="109">
    <w:name w:val="标准文件_正文表标题"/>
    <w:next w:val="51"/>
    <w:qFormat/>
    <w:uiPriority w:val="0"/>
    <w:pPr>
      <w:numPr>
        <w:ilvl w:val="0"/>
        <w:numId w:val="12"/>
      </w:numPr>
      <w:tabs>
        <w:tab w:val="left" w:pos="0"/>
      </w:tabs>
      <w:jc w:val="center"/>
    </w:pPr>
    <w:rPr>
      <w:rFonts w:ascii="Times New Roman" w:hAnsi="Times New Roman" w:eastAsia="宋体" w:cs="Arial"/>
      <w:sz w:val="24"/>
      <w:szCs w:val="64"/>
      <w:lang w:val="en-US" w:eastAsia="zh-CN" w:bidi="ar-SA"/>
    </w:rPr>
  </w:style>
  <w:style w:type="paragraph" w:customStyle="1" w:styleId="110">
    <w:name w:val="标准文件_正文公式"/>
    <w:basedOn w:val="1"/>
    <w:next w:val="74"/>
    <w:qFormat/>
    <w:uiPriority w:val="0"/>
    <w:pPr>
      <w:tabs>
        <w:tab w:val="right" w:leader="middleDot" w:pos="0"/>
      </w:tabs>
      <w:adjustRightInd w:val="0"/>
      <w:spacing w:line="360" w:lineRule="auto"/>
      <w:jc w:val="right"/>
    </w:pPr>
    <w:rPr>
      <w:rFonts w:ascii="宋体" w:hAnsi="宋体" w:cs="Arial"/>
      <w:sz w:val="24"/>
      <w:szCs w:val="64"/>
    </w:rPr>
  </w:style>
  <w:style w:type="paragraph" w:customStyle="1" w:styleId="111">
    <w:name w:val="标准文件_正文图标题"/>
    <w:next w:val="51"/>
    <w:qFormat/>
    <w:uiPriority w:val="0"/>
    <w:pPr>
      <w:numPr>
        <w:ilvl w:val="0"/>
        <w:numId w:val="13"/>
      </w:numPr>
      <w:jc w:val="center"/>
    </w:pPr>
    <w:rPr>
      <w:rFonts w:ascii="Times New Roman" w:hAnsi="Times New Roman" w:eastAsia="宋体" w:cs="Arial"/>
      <w:sz w:val="24"/>
      <w:szCs w:val="64"/>
      <w:lang w:val="en-US" w:eastAsia="zh-CN" w:bidi="ar-SA"/>
    </w:rPr>
  </w:style>
  <w:style w:type="paragraph" w:customStyle="1" w:styleId="112">
    <w:name w:val="标准文件_注："/>
    <w:next w:val="51"/>
    <w:qFormat/>
    <w:uiPriority w:val="0"/>
    <w:pPr>
      <w:widowControl w:val="0"/>
      <w:numPr>
        <w:ilvl w:val="0"/>
        <w:numId w:val="14"/>
      </w:numPr>
      <w:tabs>
        <w:tab w:val="left" w:pos="1009"/>
        <w:tab w:val="clear" w:pos="845"/>
      </w:tabs>
      <w:autoSpaceDE w:val="0"/>
      <w:autoSpaceDN w:val="0"/>
      <w:spacing w:line="360" w:lineRule="auto"/>
      <w:ind w:left="1009" w:hanging="522"/>
      <w:jc w:val="both"/>
    </w:pPr>
    <w:rPr>
      <w:rFonts w:ascii="Times New Roman" w:hAnsi="Times New Roman" w:eastAsia="宋体" w:cs="Times New Roman"/>
      <w:sz w:val="21"/>
      <w:szCs w:val="64"/>
      <w:lang w:val="en-US" w:eastAsia="zh-CN" w:bidi="ar-SA"/>
    </w:rPr>
  </w:style>
  <w:style w:type="paragraph" w:customStyle="1" w:styleId="113">
    <w:name w:val="标准文件_注×："/>
    <w:qFormat/>
    <w:uiPriority w:val="0"/>
    <w:pPr>
      <w:widowControl w:val="0"/>
      <w:numPr>
        <w:ilvl w:val="0"/>
        <w:numId w:val="15"/>
      </w:numPr>
      <w:tabs>
        <w:tab w:val="left" w:pos="839"/>
      </w:tabs>
      <w:autoSpaceDE w:val="0"/>
      <w:autoSpaceDN w:val="0"/>
      <w:spacing w:line="360" w:lineRule="auto"/>
      <w:ind w:left="1037" w:hanging="561"/>
      <w:jc w:val="both"/>
    </w:pPr>
    <w:rPr>
      <w:rFonts w:ascii="Times New Roman" w:hAnsi="Times New Roman" w:eastAsia="宋体" w:cs="Times New Roman"/>
      <w:sz w:val="21"/>
      <w:szCs w:val="64"/>
      <w:lang w:val="en-US" w:eastAsia="zh-CN" w:bidi="ar-SA"/>
    </w:rPr>
  </w:style>
  <w:style w:type="paragraph" w:customStyle="1" w:styleId="114">
    <w:name w:val="标准文件_字母编号列项"/>
    <w:qFormat/>
    <w:uiPriority w:val="0"/>
    <w:pPr>
      <w:spacing w:line="360" w:lineRule="auto"/>
      <w:ind w:left="403" w:leftChars="200" w:hanging="198" w:hangingChars="200"/>
      <w:jc w:val="both"/>
    </w:pPr>
    <w:rPr>
      <w:rFonts w:ascii="Times New Roman" w:hAnsi="Times New Roman" w:eastAsia="宋体" w:cs="Times New Roman"/>
      <w:sz w:val="24"/>
      <w:szCs w:val="64"/>
      <w:lang w:val="en-US" w:eastAsia="zh-CN" w:bidi="ar-SA"/>
    </w:rPr>
  </w:style>
  <w:style w:type="paragraph" w:customStyle="1" w:styleId="115">
    <w:name w:val="二级无标题条"/>
    <w:basedOn w:val="1"/>
    <w:qFormat/>
    <w:uiPriority w:val="0"/>
    <w:pPr>
      <w:numPr>
        <w:ilvl w:val="3"/>
        <w:numId w:val="16"/>
      </w:numPr>
      <w:spacing w:line="310" w:lineRule="exact"/>
    </w:pPr>
    <w:rPr>
      <w:rFonts w:ascii="宋体" w:hAnsi="宋体"/>
      <w:sz w:val="24"/>
      <w:szCs w:val="64"/>
    </w:rPr>
  </w:style>
  <w:style w:type="paragraph" w:customStyle="1" w:styleId="116">
    <w:name w:val="发布部门"/>
    <w:next w:val="51"/>
    <w:qFormat/>
    <w:uiPriority w:val="0"/>
    <w:pPr>
      <w:framePr w:w="7432" w:h="584" w:hRule="exact" w:hSpace="181" w:vSpace="181" w:wrap="around" w:vAnchor="margin" w:hAnchor="margin" w:xAlign="center" w:y="14401" w:anchorLock="1"/>
      <w:jc w:val="center"/>
    </w:pPr>
    <w:rPr>
      <w:rFonts w:ascii="黑体" w:hAnsi="Times New Roman" w:eastAsia="黑体" w:cs="Arial"/>
      <w:b/>
      <w:w w:val="135"/>
      <w:sz w:val="44"/>
      <w:szCs w:val="64"/>
      <w:lang w:val="en-US" w:eastAsia="zh-CN" w:bidi="ar-SA"/>
    </w:rPr>
  </w:style>
  <w:style w:type="paragraph" w:customStyle="1" w:styleId="117">
    <w:name w:val="发布日期"/>
    <w:qFormat/>
    <w:uiPriority w:val="0"/>
    <w:pPr>
      <w:framePr w:w="3997" w:h="471" w:hRule="exact" w:hSpace="181" w:vSpace="181" w:wrap="around" w:vAnchor="margin" w:hAnchor="margin" w:y="13510" w:anchorLock="1"/>
    </w:pPr>
    <w:rPr>
      <w:rFonts w:ascii="黑体" w:hAnsi="Times New Roman" w:eastAsia="黑体" w:cs="Arial"/>
      <w:sz w:val="28"/>
      <w:szCs w:val="64"/>
      <w:lang w:val="en-US" w:eastAsia="zh-CN" w:bidi="ar-SA"/>
    </w:rPr>
  </w:style>
  <w:style w:type="paragraph" w:customStyle="1" w:styleId="118">
    <w:name w:val="封面标准代替信息"/>
    <w:basedOn w:val="103"/>
    <w:qFormat/>
    <w:uiPriority w:val="0"/>
    <w:pPr>
      <w:spacing w:before="57"/>
    </w:pPr>
    <w:rPr>
      <w:sz w:val="24"/>
    </w:rPr>
  </w:style>
  <w:style w:type="paragraph" w:customStyle="1" w:styleId="119">
    <w:name w:val="封面标准名称"/>
    <w:qFormat/>
    <w:uiPriority w:val="0"/>
    <w:pPr>
      <w:framePr w:w="9638" w:h="6917" w:hRule="exact" w:wrap="around" w:vAnchor="margin" w:hAnchor="margin" w:xAlign="center" w:y="5953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Arial"/>
      <w:sz w:val="52"/>
      <w:szCs w:val="64"/>
      <w:lang w:val="en-US" w:eastAsia="zh-CN" w:bidi="ar-SA"/>
    </w:rPr>
  </w:style>
  <w:style w:type="paragraph" w:customStyle="1" w:styleId="120">
    <w:name w:val="封面标准文稿编辑信息"/>
    <w:qFormat/>
    <w:uiPriority w:val="0"/>
    <w:pPr>
      <w:spacing w:before="180" w:line="180" w:lineRule="exact"/>
      <w:jc w:val="center"/>
    </w:pPr>
    <w:rPr>
      <w:rFonts w:ascii="宋体" w:hAnsi="宋体" w:eastAsia="宋体" w:cs="Arial"/>
      <w:sz w:val="24"/>
      <w:szCs w:val="64"/>
      <w:lang w:val="en-US" w:eastAsia="zh-CN" w:bidi="ar-SA"/>
    </w:rPr>
  </w:style>
  <w:style w:type="paragraph" w:customStyle="1" w:styleId="121">
    <w:name w:val="封面标准文稿类别"/>
    <w:qFormat/>
    <w:uiPriority w:val="0"/>
    <w:pPr>
      <w:spacing w:before="440" w:line="400" w:lineRule="exact"/>
      <w:jc w:val="center"/>
    </w:pPr>
    <w:rPr>
      <w:rFonts w:ascii="宋体" w:hAnsi="宋体" w:eastAsia="宋体" w:cs="Arial"/>
      <w:sz w:val="24"/>
      <w:szCs w:val="64"/>
      <w:lang w:val="en-US" w:eastAsia="zh-CN" w:bidi="ar-SA"/>
    </w:rPr>
  </w:style>
  <w:style w:type="paragraph" w:customStyle="1" w:styleId="122">
    <w:name w:val="封面标准英文名称"/>
    <w:qFormat/>
    <w:uiPriority w:val="0"/>
    <w:pPr>
      <w:widowControl w:val="0"/>
      <w:spacing w:before="370" w:line="360" w:lineRule="auto"/>
      <w:jc w:val="center"/>
    </w:pPr>
    <w:rPr>
      <w:rFonts w:ascii="宋体" w:hAnsi="宋体" w:eastAsia="宋体" w:cs="Arial"/>
      <w:sz w:val="28"/>
      <w:szCs w:val="64"/>
      <w:lang w:val="en-US" w:eastAsia="zh-CN" w:bidi="ar-SA"/>
    </w:rPr>
  </w:style>
  <w:style w:type="paragraph" w:customStyle="1" w:styleId="123">
    <w:name w:val="封面一致性程度标识"/>
    <w:qFormat/>
    <w:uiPriority w:val="0"/>
    <w:pPr>
      <w:spacing w:before="440" w:line="440" w:lineRule="exact"/>
      <w:jc w:val="center"/>
    </w:pPr>
    <w:rPr>
      <w:rFonts w:ascii="宋体" w:hAnsi="宋体" w:eastAsia="宋体" w:cs="Arial"/>
      <w:sz w:val="28"/>
      <w:szCs w:val="64"/>
      <w:lang w:val="en-US" w:eastAsia="zh-CN" w:bidi="ar-SA"/>
    </w:rPr>
  </w:style>
  <w:style w:type="paragraph" w:customStyle="1" w:styleId="124">
    <w:name w:val="封面正文"/>
    <w:qFormat/>
    <w:uiPriority w:val="0"/>
    <w:pPr>
      <w:jc w:val="both"/>
    </w:pPr>
    <w:rPr>
      <w:rFonts w:ascii="宋体" w:hAnsi="宋体" w:eastAsia="宋体" w:cs="Arial"/>
      <w:sz w:val="24"/>
      <w:szCs w:val="64"/>
      <w:lang w:val="en-US" w:eastAsia="zh-CN" w:bidi="ar-SA"/>
    </w:rPr>
  </w:style>
  <w:style w:type="paragraph" w:customStyle="1" w:styleId="125">
    <w:name w:val="附录二级无标题条"/>
    <w:basedOn w:val="1"/>
    <w:next w:val="51"/>
    <w:qFormat/>
    <w:uiPriority w:val="0"/>
    <w:pPr>
      <w:widowControl/>
      <w:wordWrap w:val="0"/>
      <w:overflowPunct w:val="0"/>
      <w:autoSpaceDE w:val="0"/>
      <w:autoSpaceDN w:val="0"/>
      <w:textAlignment w:val="baseline"/>
      <w:outlineLvl w:val="3"/>
    </w:pPr>
    <w:rPr>
      <w:rFonts w:ascii="宋体" w:hAnsi="宋体"/>
      <w:sz w:val="24"/>
      <w:szCs w:val="64"/>
    </w:rPr>
  </w:style>
  <w:style w:type="paragraph" w:customStyle="1" w:styleId="126">
    <w:name w:val="附录三级无标题条"/>
    <w:basedOn w:val="1"/>
    <w:qFormat/>
    <w:uiPriority w:val="0"/>
    <w:pPr>
      <w:spacing w:line="400" w:lineRule="exact"/>
    </w:pPr>
    <w:rPr>
      <w:rFonts w:ascii="宋体" w:hAnsi="宋体" w:cs="Arial"/>
      <w:szCs w:val="64"/>
    </w:rPr>
  </w:style>
  <w:style w:type="paragraph" w:customStyle="1" w:styleId="127">
    <w:name w:val="附录四级无标题条"/>
    <w:basedOn w:val="1"/>
    <w:qFormat/>
    <w:uiPriority w:val="0"/>
    <w:pPr>
      <w:spacing w:line="400" w:lineRule="exact"/>
    </w:pPr>
    <w:rPr>
      <w:rFonts w:ascii="宋体" w:hAnsi="宋体" w:cs="Arial"/>
      <w:szCs w:val="64"/>
    </w:rPr>
  </w:style>
  <w:style w:type="paragraph" w:customStyle="1" w:styleId="128">
    <w:name w:val="附录图"/>
    <w:next w:val="51"/>
    <w:qFormat/>
    <w:uiPriority w:val="0"/>
    <w:pPr>
      <w:wordWrap w:val="0"/>
      <w:overflowPunct w:val="0"/>
      <w:autoSpaceDE w:val="0"/>
      <w:spacing w:beforeLines="50" w:afterLines="50"/>
      <w:jc w:val="center"/>
      <w:textAlignment w:val="baseline"/>
      <w:outlineLvl w:val="1"/>
    </w:pPr>
    <w:rPr>
      <w:rFonts w:ascii="黑体" w:hAnsi="Times New Roman" w:eastAsia="黑体" w:cs="Times New Roman"/>
      <w:kern w:val="2"/>
      <w:sz w:val="24"/>
      <w:szCs w:val="64"/>
      <w:lang w:val="en-US" w:eastAsia="zh-CN" w:bidi="ar-SA"/>
    </w:rPr>
  </w:style>
  <w:style w:type="paragraph" w:customStyle="1" w:styleId="129">
    <w:name w:val="附录图标题1"/>
    <w:next w:val="51"/>
    <w:qFormat/>
    <w:uiPriority w:val="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Times New Roman"/>
      <w:kern w:val="2"/>
      <w:sz w:val="24"/>
      <w:szCs w:val="64"/>
      <w:lang w:val="en-US" w:eastAsia="zh-CN" w:bidi="ar-SA"/>
    </w:rPr>
  </w:style>
  <w:style w:type="paragraph" w:customStyle="1" w:styleId="130">
    <w:name w:val="附录五级无标题条"/>
    <w:basedOn w:val="1"/>
    <w:qFormat/>
    <w:uiPriority w:val="0"/>
    <w:pPr>
      <w:spacing w:line="400" w:lineRule="exact"/>
    </w:pPr>
    <w:rPr>
      <w:rFonts w:ascii="宋体" w:hAnsi="宋体" w:cs="Arial"/>
      <w:szCs w:val="64"/>
    </w:rPr>
  </w:style>
  <w:style w:type="paragraph" w:customStyle="1" w:styleId="131">
    <w:name w:val="附录性质"/>
    <w:basedOn w:val="1"/>
    <w:qFormat/>
    <w:uiPriority w:val="0"/>
    <w:pPr>
      <w:widowControl/>
      <w:spacing w:line="310" w:lineRule="exact"/>
      <w:jc w:val="center"/>
    </w:pPr>
    <w:rPr>
      <w:rFonts w:ascii="黑体" w:eastAsia="黑体" w:cs="Arial"/>
      <w:sz w:val="24"/>
      <w:szCs w:val="64"/>
    </w:rPr>
  </w:style>
  <w:style w:type="paragraph" w:customStyle="1" w:styleId="132">
    <w:name w:val="附录一级无标题条"/>
    <w:basedOn w:val="1"/>
    <w:qFormat/>
    <w:uiPriority w:val="0"/>
    <w:pPr>
      <w:spacing w:line="400" w:lineRule="exact"/>
    </w:pPr>
    <w:rPr>
      <w:rFonts w:ascii="宋体" w:hAnsi="宋体" w:cs="Arial"/>
      <w:szCs w:val="64"/>
    </w:rPr>
  </w:style>
  <w:style w:type="paragraph" w:customStyle="1" w:styleId="133">
    <w:name w:val="个人答复风格"/>
    <w:basedOn w:val="1"/>
    <w:qFormat/>
    <w:uiPriority w:val="0"/>
    <w:pPr>
      <w:spacing w:line="400" w:lineRule="exact"/>
    </w:pPr>
    <w:rPr>
      <w:rFonts w:ascii="Arial" w:hAnsi="Arial" w:cs="Arial"/>
      <w:sz w:val="24"/>
      <w:szCs w:val="64"/>
    </w:rPr>
  </w:style>
  <w:style w:type="paragraph" w:customStyle="1" w:styleId="134">
    <w:name w:val="个人撰写风格"/>
    <w:basedOn w:val="1"/>
    <w:qFormat/>
    <w:uiPriority w:val="0"/>
    <w:pPr>
      <w:spacing w:line="400" w:lineRule="exact"/>
    </w:pPr>
    <w:rPr>
      <w:rFonts w:ascii="Arial" w:hAnsi="Arial" w:cs="Arial"/>
      <w:sz w:val="24"/>
      <w:szCs w:val="64"/>
    </w:rPr>
  </w:style>
  <w:style w:type="paragraph" w:customStyle="1" w:styleId="135">
    <w:name w:val="脚注后续"/>
    <w:qFormat/>
    <w:uiPriority w:val="0"/>
    <w:pPr>
      <w:ind w:left="351" w:leftChars="350"/>
      <w:jc w:val="both"/>
    </w:pPr>
    <w:rPr>
      <w:rFonts w:ascii="宋体" w:hAnsi="宋体" w:eastAsia="宋体" w:cs="Arial"/>
      <w:sz w:val="21"/>
      <w:szCs w:val="64"/>
      <w:lang w:val="en-US" w:eastAsia="zh-CN" w:bidi="ar-SA"/>
    </w:rPr>
  </w:style>
  <w:style w:type="paragraph" w:customStyle="1" w:styleId="136">
    <w:name w:val="列项——"/>
    <w:qFormat/>
    <w:uiPriority w:val="0"/>
    <w:pPr>
      <w:widowControl w:val="0"/>
      <w:numPr>
        <w:ilvl w:val="0"/>
        <w:numId w:val="17"/>
      </w:numPr>
      <w:tabs>
        <w:tab w:val="left" w:pos="1440"/>
        <w:tab w:val="clear" w:pos="1736"/>
      </w:tabs>
      <w:spacing w:line="360" w:lineRule="auto"/>
      <w:ind w:left="1440" w:hanging="629"/>
      <w:jc w:val="both"/>
    </w:pPr>
    <w:rPr>
      <w:rFonts w:ascii="Times New Roman" w:hAnsi="Times New Roman" w:eastAsia="宋体" w:cs="Arial"/>
      <w:sz w:val="24"/>
      <w:szCs w:val="64"/>
      <w:lang w:val="en-US" w:eastAsia="zh-CN" w:bidi="ar-SA"/>
    </w:rPr>
  </w:style>
  <w:style w:type="paragraph" w:customStyle="1" w:styleId="137">
    <w:name w:val="列项·"/>
    <w:basedOn w:val="51"/>
    <w:qFormat/>
    <w:uiPriority w:val="0"/>
    <w:rPr>
      <w:rFonts w:cs="Arial"/>
      <w:szCs w:val="64"/>
    </w:rPr>
  </w:style>
  <w:style w:type="paragraph" w:customStyle="1" w:styleId="138">
    <w:name w:val="目次、索引正文"/>
    <w:qFormat/>
    <w:uiPriority w:val="0"/>
    <w:pPr>
      <w:spacing w:line="360" w:lineRule="auto"/>
      <w:jc w:val="both"/>
    </w:pPr>
    <w:rPr>
      <w:rFonts w:ascii="宋体" w:hAnsi="宋体" w:eastAsia="宋体" w:cs="Arial"/>
      <w:sz w:val="24"/>
      <w:szCs w:val="64"/>
      <w:lang w:val="en-US" w:eastAsia="zh-CN" w:bidi="ar-SA"/>
    </w:rPr>
  </w:style>
  <w:style w:type="paragraph" w:customStyle="1" w:styleId="139">
    <w:name w:val="其他标准称谓"/>
    <w:qFormat/>
    <w:uiPriority w:val="0"/>
    <w:pPr>
      <w:spacing w:line="400" w:lineRule="exact"/>
      <w:jc w:val="distribute"/>
    </w:pPr>
    <w:rPr>
      <w:rFonts w:ascii="黑体" w:hAnsi="宋体" w:eastAsia="黑体" w:cs="Arial"/>
      <w:sz w:val="52"/>
      <w:szCs w:val="64"/>
      <w:lang w:val="en-US" w:eastAsia="zh-CN" w:bidi="ar-SA"/>
    </w:rPr>
  </w:style>
  <w:style w:type="paragraph" w:customStyle="1" w:styleId="140">
    <w:name w:val="其他发布部门"/>
    <w:basedOn w:val="116"/>
    <w:qFormat/>
    <w:uiPriority w:val="0"/>
    <w:pPr>
      <w:spacing w:line="400" w:lineRule="exact"/>
    </w:pPr>
    <w:rPr>
      <w:b w:val="0"/>
      <w:sz w:val="36"/>
    </w:rPr>
  </w:style>
  <w:style w:type="paragraph" w:customStyle="1" w:styleId="141">
    <w:name w:val="三级无标题条"/>
    <w:basedOn w:val="1"/>
    <w:qFormat/>
    <w:uiPriority w:val="0"/>
    <w:pPr>
      <w:numPr>
        <w:ilvl w:val="4"/>
        <w:numId w:val="16"/>
      </w:numPr>
      <w:spacing w:line="360" w:lineRule="auto"/>
    </w:pPr>
    <w:rPr>
      <w:rFonts w:cs="Arial"/>
      <w:sz w:val="24"/>
      <w:szCs w:val="64"/>
    </w:rPr>
  </w:style>
  <w:style w:type="paragraph" w:customStyle="1" w:styleId="142">
    <w:name w:val="实施日期"/>
    <w:basedOn w:val="117"/>
    <w:qFormat/>
    <w:uiPriority w:val="0"/>
    <w:pPr>
      <w:jc w:val="right"/>
    </w:pPr>
  </w:style>
  <w:style w:type="paragraph" w:customStyle="1" w:styleId="143">
    <w:name w:val="四级无标题条"/>
    <w:basedOn w:val="1"/>
    <w:qFormat/>
    <w:uiPriority w:val="0"/>
    <w:pPr>
      <w:numPr>
        <w:ilvl w:val="5"/>
        <w:numId w:val="16"/>
      </w:numPr>
      <w:spacing w:line="310" w:lineRule="exact"/>
    </w:pPr>
    <w:rPr>
      <w:rFonts w:cs="Arial"/>
      <w:sz w:val="24"/>
      <w:szCs w:val="64"/>
    </w:rPr>
  </w:style>
  <w:style w:type="paragraph" w:customStyle="1" w:styleId="144">
    <w:name w:val="文献分类号"/>
    <w:qFormat/>
    <w:uiPriority w:val="0"/>
    <w:pPr>
      <w:framePr w:hSpace="181" w:vSpace="181" w:wrap="around" w:vAnchor="margin" w:hAnchor="margin" w:y="1" w:anchorLock="1"/>
      <w:widowControl w:val="0"/>
      <w:textAlignment w:val="center"/>
    </w:pPr>
    <w:rPr>
      <w:rFonts w:ascii="黑体" w:hAnsi="Times New Roman" w:eastAsia="黑体" w:cs="Arial"/>
      <w:sz w:val="24"/>
      <w:szCs w:val="64"/>
      <w:lang w:val="en-US" w:eastAsia="zh-CN" w:bidi="ar-SA"/>
    </w:rPr>
  </w:style>
  <w:style w:type="paragraph" w:customStyle="1" w:styleId="145">
    <w:name w:val="无标题条"/>
    <w:next w:val="51"/>
    <w:qFormat/>
    <w:uiPriority w:val="0"/>
    <w:pPr>
      <w:spacing w:line="360" w:lineRule="auto"/>
      <w:jc w:val="both"/>
    </w:pPr>
    <w:rPr>
      <w:rFonts w:ascii="Times New Roman" w:hAnsi="Times New Roman" w:eastAsia="宋体" w:cs="Arial"/>
      <w:sz w:val="24"/>
      <w:szCs w:val="64"/>
      <w:lang w:val="en-US" w:eastAsia="zh-CN" w:bidi="ar-SA"/>
    </w:rPr>
  </w:style>
  <w:style w:type="paragraph" w:customStyle="1" w:styleId="146">
    <w:name w:val="五级无标题条"/>
    <w:basedOn w:val="1"/>
    <w:qFormat/>
    <w:uiPriority w:val="0"/>
    <w:pPr>
      <w:numPr>
        <w:ilvl w:val="6"/>
        <w:numId w:val="16"/>
      </w:numPr>
      <w:spacing w:line="310" w:lineRule="exact"/>
    </w:pPr>
    <w:rPr>
      <w:rFonts w:ascii="宋体" w:hAnsi="宋体" w:cs="Arial"/>
      <w:sz w:val="24"/>
      <w:szCs w:val="64"/>
    </w:rPr>
  </w:style>
  <w:style w:type="paragraph" w:customStyle="1" w:styleId="147">
    <w:name w:val="一级无标题条"/>
    <w:basedOn w:val="1"/>
    <w:qFormat/>
    <w:uiPriority w:val="0"/>
    <w:pPr>
      <w:numPr>
        <w:ilvl w:val="2"/>
        <w:numId w:val="16"/>
      </w:numPr>
      <w:spacing w:line="360" w:lineRule="auto"/>
    </w:pPr>
    <w:rPr>
      <w:rFonts w:ascii="宋体" w:hAnsi="宋体" w:cs="Arial"/>
      <w:sz w:val="24"/>
      <w:szCs w:val="64"/>
    </w:rPr>
  </w:style>
  <w:style w:type="paragraph" w:customStyle="1" w:styleId="148">
    <w:name w:val="注:后续"/>
    <w:qFormat/>
    <w:uiPriority w:val="0"/>
    <w:pPr>
      <w:spacing w:line="300" w:lineRule="exact"/>
      <w:ind w:left="601" w:leftChars="400" w:hanging="198" w:hangingChars="200"/>
      <w:jc w:val="both"/>
    </w:pPr>
    <w:rPr>
      <w:rFonts w:ascii="宋体" w:hAnsi="宋体" w:eastAsia="宋体" w:cs="Arial"/>
      <w:sz w:val="21"/>
      <w:szCs w:val="64"/>
      <w:lang w:val="en-US" w:eastAsia="zh-CN" w:bidi="ar-SA"/>
    </w:rPr>
  </w:style>
  <w:style w:type="paragraph" w:customStyle="1" w:styleId="149">
    <w:name w:val="注×:后续"/>
    <w:basedOn w:val="148"/>
    <w:qFormat/>
    <w:uiPriority w:val="0"/>
    <w:pPr>
      <w:ind w:left="1406" w:leftChars="0" w:hanging="499" w:firstLineChars="0"/>
    </w:pPr>
  </w:style>
  <w:style w:type="paragraph" w:customStyle="1" w:styleId="150">
    <w:name w:val="标准文件_版本"/>
    <w:basedOn w:val="1"/>
    <w:qFormat/>
    <w:uiPriority w:val="0"/>
    <w:pPr>
      <w:spacing w:line="400" w:lineRule="exact"/>
      <w:jc w:val="center"/>
    </w:pPr>
    <w:rPr>
      <w:rFonts w:ascii="黑体" w:eastAsia="黑体" w:cs="Arial"/>
      <w:szCs w:val="64"/>
    </w:rPr>
  </w:style>
  <w:style w:type="paragraph" w:customStyle="1" w:styleId="151">
    <w:name w:val="标准文件_方框数字列项"/>
    <w:basedOn w:val="1"/>
    <w:qFormat/>
    <w:uiPriority w:val="0"/>
    <w:pPr>
      <w:numPr>
        <w:ilvl w:val="0"/>
        <w:numId w:val="18"/>
      </w:numPr>
      <w:spacing w:line="360" w:lineRule="auto"/>
      <w:ind w:left="0" w:firstLine="527"/>
    </w:pPr>
    <w:rPr>
      <w:rFonts w:cs="Arial"/>
      <w:sz w:val="24"/>
      <w:szCs w:val="64"/>
    </w:rPr>
  </w:style>
  <w:style w:type="paragraph" w:customStyle="1" w:styleId="152">
    <w:name w:val="样式 标准文件_字母编号列项 + 行距: 单倍行距"/>
    <w:basedOn w:val="114"/>
    <w:qFormat/>
    <w:uiPriority w:val="0"/>
    <w:pPr>
      <w:numPr>
        <w:ilvl w:val="0"/>
        <w:numId w:val="19"/>
      </w:numPr>
      <w:tabs>
        <w:tab w:val="left" w:pos="903"/>
        <w:tab w:val="clear" w:pos="1025"/>
      </w:tabs>
      <w:ind w:left="400" w:hanging="200"/>
    </w:pPr>
    <w:rPr>
      <w:rFonts w:cs="宋体"/>
      <w:szCs w:val="20"/>
    </w:rPr>
  </w:style>
  <w:style w:type="paragraph" w:customStyle="1" w:styleId="153">
    <w:name w:val="标准文件_正文英文图标题"/>
    <w:next w:val="51"/>
    <w:qFormat/>
    <w:uiPriority w:val="0"/>
    <w:pPr>
      <w:numPr>
        <w:ilvl w:val="0"/>
        <w:numId w:val="20"/>
      </w:numPr>
      <w:jc w:val="center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customStyle="1" w:styleId="154">
    <w:name w:val="标准文件_正文英文表标题"/>
    <w:next w:val="51"/>
    <w:qFormat/>
    <w:uiPriority w:val="0"/>
    <w:pPr>
      <w:numPr>
        <w:ilvl w:val="0"/>
        <w:numId w:val="21"/>
      </w:numPr>
      <w:jc w:val="center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customStyle="1" w:styleId="155">
    <w:name w:val="标准文件_附录英文标识"/>
    <w:next w:val="51"/>
    <w:qFormat/>
    <w:uiPriority w:val="0"/>
    <w:pPr>
      <w:numPr>
        <w:ilvl w:val="0"/>
        <w:numId w:val="22"/>
      </w:numPr>
      <w:tabs>
        <w:tab w:val="left" w:pos="6406"/>
      </w:tabs>
      <w:spacing w:before="220" w:after="320" w:line="300" w:lineRule="exact"/>
      <w:jc w:val="center"/>
      <w:outlineLvl w:val="0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156">
    <w:name w:val="标准文件_大写罗马数字编号列项"/>
    <w:basedOn w:val="51"/>
    <w:qFormat/>
    <w:uiPriority w:val="0"/>
    <w:pPr>
      <w:numPr>
        <w:ilvl w:val="0"/>
        <w:numId w:val="23"/>
      </w:numPr>
      <w:tabs>
        <w:tab w:val="left" w:pos="1916"/>
        <w:tab w:val="clear" w:pos="1689"/>
      </w:tabs>
      <w:ind w:left="1945" w:hanging="522" w:firstLineChars="0"/>
    </w:pPr>
    <w:rPr>
      <w:rFonts w:cs="Arial"/>
      <w:szCs w:val="28"/>
    </w:rPr>
  </w:style>
  <w:style w:type="paragraph" w:customStyle="1" w:styleId="157">
    <w:name w:val="标准文件_小写罗马数字编号列项"/>
    <w:basedOn w:val="51"/>
    <w:qFormat/>
    <w:uiPriority w:val="0"/>
    <w:pPr>
      <w:numPr>
        <w:ilvl w:val="0"/>
        <w:numId w:val="24"/>
      </w:numPr>
      <w:tabs>
        <w:tab w:val="left" w:pos="1996"/>
      </w:tabs>
      <w:ind w:left="1117" w:leftChars="919" w:hanging="198" w:hangingChars="200"/>
    </w:pPr>
    <w:rPr>
      <w:rFonts w:ascii="宋体" w:hAnsi="宋体" w:cs="Arial"/>
      <w:szCs w:val="28"/>
    </w:rPr>
  </w:style>
  <w:style w:type="paragraph" w:customStyle="1" w:styleId="158">
    <w:name w:val="标准文件_英文段"/>
    <w:basedOn w:val="1"/>
    <w:qFormat/>
    <w:uiPriority w:val="0"/>
    <w:pPr>
      <w:spacing w:before="10" w:after="10" w:line="360" w:lineRule="auto"/>
    </w:pPr>
    <w:rPr>
      <w:rFonts w:ascii="宋体" w:hAnsi="宋体" w:cs="Arial"/>
      <w:sz w:val="24"/>
      <w:szCs w:val="28"/>
    </w:rPr>
  </w:style>
  <w:style w:type="paragraph" w:customStyle="1" w:styleId="159">
    <w:name w:val="标准文件_英文数字编号列项"/>
    <w:basedOn w:val="51"/>
    <w:qFormat/>
    <w:uiPriority w:val="0"/>
    <w:pPr>
      <w:numPr>
        <w:ilvl w:val="0"/>
        <w:numId w:val="25"/>
      </w:numPr>
      <w:ind w:left="200" w:leftChars="200" w:hanging="200" w:hangingChars="200"/>
    </w:pPr>
    <w:rPr>
      <w:rFonts w:cs="Arial"/>
      <w:szCs w:val="28"/>
    </w:rPr>
  </w:style>
  <w:style w:type="paragraph" w:customStyle="1" w:styleId="160">
    <w:name w:val="标准文件_英文注："/>
    <w:basedOn w:val="112"/>
    <w:next w:val="51"/>
    <w:qFormat/>
    <w:uiPriority w:val="0"/>
    <w:pPr>
      <w:numPr>
        <w:numId w:val="26"/>
      </w:numPr>
      <w:tabs>
        <w:tab w:val="left" w:pos="420"/>
        <w:tab w:val="left" w:pos="947"/>
      </w:tabs>
      <w:ind w:left="420" w:hanging="420"/>
    </w:pPr>
    <w:rPr>
      <w:rFonts w:cs="Arial"/>
      <w:szCs w:val="28"/>
    </w:rPr>
  </w:style>
  <w:style w:type="paragraph" w:customStyle="1" w:styleId="161">
    <w:name w:val="标准文件_英文注×："/>
    <w:basedOn w:val="113"/>
    <w:qFormat/>
    <w:uiPriority w:val="0"/>
    <w:pPr>
      <w:numPr>
        <w:ilvl w:val="0"/>
        <w:numId w:val="27"/>
      </w:numPr>
      <w:tabs>
        <w:tab w:val="left" w:pos="210"/>
      </w:tabs>
      <w:ind w:left="527" w:hanging="527"/>
    </w:pPr>
    <w:rPr>
      <w:rFonts w:cs="Arial"/>
      <w:szCs w:val="28"/>
    </w:rPr>
  </w:style>
  <w:style w:type="paragraph" w:customStyle="1" w:styleId="162">
    <w:name w:val="标准文件_英文字母编号列项"/>
    <w:basedOn w:val="51"/>
    <w:qFormat/>
    <w:uiPriority w:val="0"/>
    <w:pPr>
      <w:numPr>
        <w:ilvl w:val="0"/>
        <w:numId w:val="28"/>
      </w:numPr>
      <w:ind w:left="198" w:hanging="198" w:hangingChars="200"/>
    </w:pPr>
    <w:rPr>
      <w:rFonts w:ascii="宋体" w:hAnsi="宋体" w:cs="Arial"/>
      <w:szCs w:val="28"/>
    </w:rPr>
  </w:style>
  <w:style w:type="paragraph" w:customStyle="1" w:styleId="163">
    <w:name w:val="标准文件_英文标准部门"/>
    <w:basedOn w:val="1"/>
    <w:qFormat/>
    <w:uiPriority w:val="0"/>
    <w:pPr>
      <w:spacing w:line="240" w:lineRule="exact"/>
      <w:jc w:val="center"/>
    </w:pPr>
    <w:rPr>
      <w:rFonts w:eastAsia="黑体" w:cs="Arial"/>
      <w:b/>
      <w:w w:val="80"/>
      <w:sz w:val="28"/>
      <w:szCs w:val="28"/>
    </w:rPr>
  </w:style>
  <w:style w:type="paragraph" w:customStyle="1" w:styleId="164">
    <w:name w:val="标准文件_英文图表脚注"/>
    <w:basedOn w:val="1"/>
    <w:qFormat/>
    <w:uiPriority w:val="0"/>
    <w:pPr>
      <w:widowControl/>
      <w:spacing w:line="360" w:lineRule="auto"/>
      <w:ind w:left="136" w:hanging="136" w:hangingChars="135"/>
    </w:pPr>
    <w:rPr>
      <w:rFonts w:cs="Arial"/>
      <w:kern w:val="0"/>
      <w:szCs w:val="28"/>
    </w:rPr>
  </w:style>
  <w:style w:type="character" w:customStyle="1" w:styleId="165">
    <w:name w:val="正文 (符号) 宋体 小四 行距: 1.5 倍行距 Char"/>
    <w:basedOn w:val="38"/>
    <w:link w:val="166"/>
    <w:qFormat/>
    <w:locked/>
    <w:uiPriority w:val="99"/>
    <w:rPr>
      <w:rFonts w:hAnsi="宋体"/>
      <w:kern w:val="2"/>
      <w:sz w:val="24"/>
      <w:szCs w:val="24"/>
    </w:rPr>
  </w:style>
  <w:style w:type="paragraph" w:customStyle="1" w:styleId="166">
    <w:name w:val="正文 (符号) 宋体 小四 行距: 1.5 倍行距"/>
    <w:basedOn w:val="1"/>
    <w:link w:val="165"/>
    <w:semiHidden/>
    <w:qFormat/>
    <w:uiPriority w:val="99"/>
    <w:pPr>
      <w:spacing w:line="360" w:lineRule="auto"/>
      <w:ind w:firstLine="480" w:firstLineChars="200"/>
    </w:pPr>
    <w:rPr>
      <w:rFonts w:hAnsi="宋体"/>
      <w:sz w:val="24"/>
    </w:rPr>
  </w:style>
  <w:style w:type="paragraph" w:customStyle="1" w:styleId="167">
    <w:name w:val="1"/>
    <w:basedOn w:val="1"/>
    <w:next w:val="10"/>
    <w:qFormat/>
    <w:uiPriority w:val="0"/>
    <w:pPr>
      <w:ind w:firstLine="420" w:firstLineChars="200"/>
    </w:pPr>
    <w:rPr>
      <w:szCs w:val="21"/>
    </w:rPr>
  </w:style>
  <w:style w:type="character" w:customStyle="1" w:styleId="168">
    <w:name w:val="Char1"/>
    <w:semiHidden/>
    <w:qFormat/>
    <w:uiPriority w:val="0"/>
    <w:rPr>
      <w:kern w:val="2"/>
      <w:sz w:val="18"/>
      <w:szCs w:val="18"/>
    </w:rPr>
  </w:style>
  <w:style w:type="character" w:customStyle="1" w:styleId="169">
    <w:name w:val="已访问的超链接1"/>
    <w:qFormat/>
    <w:uiPriority w:val="0"/>
    <w:rPr>
      <w:color w:val="800080"/>
      <w:u w:val="single"/>
    </w:rPr>
  </w:style>
  <w:style w:type="paragraph" w:customStyle="1" w:styleId="170">
    <w:name w:val="标准_字母编号列项"/>
    <w:next w:val="51"/>
    <w:qFormat/>
    <w:uiPriority w:val="0"/>
    <w:pPr>
      <w:numPr>
        <w:ilvl w:val="1"/>
        <w:numId w:val="29"/>
      </w:numPr>
      <w:spacing w:line="360" w:lineRule="auto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customStyle="1" w:styleId="171">
    <w:name w:val="标准_数字编号列项"/>
    <w:basedOn w:val="170"/>
    <w:next w:val="51"/>
    <w:qFormat/>
    <w:uiPriority w:val="0"/>
    <w:pPr>
      <w:numPr>
        <w:ilvl w:val="2"/>
      </w:numPr>
    </w:pPr>
  </w:style>
  <w:style w:type="paragraph" w:customStyle="1" w:styleId="172">
    <w:name w:val="标准文件_正文图标题英文"/>
    <w:next w:val="51"/>
    <w:qFormat/>
    <w:uiPriority w:val="0"/>
    <w:pPr>
      <w:jc w:val="center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customStyle="1" w:styleId="173">
    <w:name w:val="标准文件_正文表标题英文"/>
    <w:next w:val="51"/>
    <w:qFormat/>
    <w:uiPriority w:val="0"/>
    <w:pPr>
      <w:jc w:val="center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customStyle="1" w:styleId="174">
    <w:name w:val="标准文件_段英文"/>
    <w:basedOn w:val="1"/>
    <w:qFormat/>
    <w:uiPriority w:val="0"/>
    <w:pPr>
      <w:spacing w:before="10" w:after="10" w:line="360" w:lineRule="auto"/>
    </w:pPr>
    <w:rPr>
      <w:rFonts w:cs="Arial"/>
      <w:sz w:val="24"/>
      <w:szCs w:val="28"/>
    </w:rPr>
  </w:style>
  <w:style w:type="paragraph" w:customStyle="1" w:styleId="175">
    <w:name w:val="标准文件_注：英文"/>
    <w:basedOn w:val="112"/>
    <w:next w:val="51"/>
    <w:qFormat/>
    <w:uiPriority w:val="0"/>
    <w:pPr>
      <w:numPr>
        <w:numId w:val="0"/>
      </w:numPr>
      <w:tabs>
        <w:tab w:val="left" w:pos="420"/>
      </w:tabs>
      <w:ind w:left="539" w:hanging="539"/>
    </w:pPr>
    <w:rPr>
      <w:rFonts w:cs="Arial"/>
      <w:szCs w:val="28"/>
    </w:rPr>
  </w:style>
  <w:style w:type="paragraph" w:customStyle="1" w:styleId="176">
    <w:name w:val="标准文件_注×：英文"/>
    <w:basedOn w:val="113"/>
    <w:next w:val="51"/>
    <w:qFormat/>
    <w:uiPriority w:val="0"/>
    <w:pPr>
      <w:numPr>
        <w:numId w:val="0"/>
      </w:numPr>
      <w:tabs>
        <w:tab w:val="left" w:pos="210"/>
      </w:tabs>
      <w:ind w:left="397" w:hanging="397"/>
    </w:pPr>
    <w:rPr>
      <w:rFonts w:cs="Arial"/>
      <w:szCs w:val="28"/>
    </w:rPr>
  </w:style>
  <w:style w:type="paragraph" w:customStyle="1" w:styleId="177">
    <w:name w:val="标准_大写罗马编号列项"/>
    <w:basedOn w:val="171"/>
    <w:next w:val="51"/>
    <w:qFormat/>
    <w:uiPriority w:val="0"/>
    <w:pPr>
      <w:numPr>
        <w:ilvl w:val="3"/>
      </w:numPr>
    </w:pPr>
  </w:style>
  <w:style w:type="paragraph" w:customStyle="1" w:styleId="178">
    <w:name w:val="标准_小写罗马编号列项"/>
    <w:basedOn w:val="177"/>
    <w:next w:val="51"/>
    <w:qFormat/>
    <w:uiPriority w:val="0"/>
    <w:pPr>
      <w:numPr>
        <w:ilvl w:val="4"/>
      </w:numPr>
    </w:pPr>
  </w:style>
  <w:style w:type="paragraph" w:customStyle="1" w:styleId="179">
    <w:name w:val="标准_字母编号列项英文"/>
    <w:next w:val="51"/>
    <w:qFormat/>
    <w:uiPriority w:val="0"/>
    <w:pPr>
      <w:numPr>
        <w:ilvl w:val="1"/>
        <w:numId w:val="30"/>
      </w:numPr>
      <w:spacing w:line="360" w:lineRule="auto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customStyle="1" w:styleId="180">
    <w:name w:val="标准_数字编号列项英文"/>
    <w:basedOn w:val="179"/>
    <w:next w:val="51"/>
    <w:qFormat/>
    <w:uiPriority w:val="0"/>
    <w:pPr>
      <w:numPr>
        <w:ilvl w:val="2"/>
      </w:numPr>
    </w:pPr>
  </w:style>
  <w:style w:type="paragraph" w:customStyle="1" w:styleId="181">
    <w:name w:val="标准_大写罗马编号列项英文"/>
    <w:basedOn w:val="180"/>
    <w:next w:val="51"/>
    <w:qFormat/>
    <w:uiPriority w:val="0"/>
    <w:pPr>
      <w:numPr>
        <w:ilvl w:val="3"/>
      </w:numPr>
    </w:pPr>
  </w:style>
  <w:style w:type="paragraph" w:customStyle="1" w:styleId="182">
    <w:name w:val="标准_小写罗马编号列项英文"/>
    <w:basedOn w:val="181"/>
    <w:next w:val="51"/>
    <w:qFormat/>
    <w:uiPriority w:val="0"/>
    <w:pPr>
      <w:numPr>
        <w:ilvl w:val="4"/>
      </w:numPr>
    </w:pPr>
  </w:style>
  <w:style w:type="paragraph" w:customStyle="1" w:styleId="183">
    <w:name w:val="标准_断续字母编号列项"/>
    <w:basedOn w:val="170"/>
    <w:next w:val="51"/>
    <w:qFormat/>
    <w:uiPriority w:val="0"/>
    <w:pPr>
      <w:numPr>
        <w:ilvl w:val="5"/>
      </w:numPr>
    </w:pPr>
  </w:style>
  <w:style w:type="paragraph" w:customStyle="1" w:styleId="184">
    <w:name w:val="标准_断续数字编号列项"/>
    <w:basedOn w:val="183"/>
    <w:next w:val="51"/>
    <w:qFormat/>
    <w:uiPriority w:val="0"/>
    <w:pPr>
      <w:numPr>
        <w:ilvl w:val="6"/>
      </w:numPr>
    </w:pPr>
  </w:style>
  <w:style w:type="paragraph" w:customStyle="1" w:styleId="185">
    <w:name w:val="标准_断续大写罗马编号列项"/>
    <w:basedOn w:val="184"/>
    <w:next w:val="51"/>
    <w:qFormat/>
    <w:uiPriority w:val="0"/>
    <w:pPr>
      <w:numPr>
        <w:ilvl w:val="7"/>
      </w:numPr>
    </w:pPr>
  </w:style>
  <w:style w:type="paragraph" w:customStyle="1" w:styleId="186">
    <w:name w:val="标准_断续小写罗马编号列项"/>
    <w:basedOn w:val="185"/>
    <w:next w:val="51"/>
    <w:qFormat/>
    <w:uiPriority w:val="0"/>
    <w:pPr>
      <w:numPr>
        <w:ilvl w:val="8"/>
      </w:numPr>
    </w:pPr>
  </w:style>
  <w:style w:type="paragraph" w:customStyle="1" w:styleId="187">
    <w:name w:val="标准_断续字母编号列项英文"/>
    <w:basedOn w:val="179"/>
    <w:next w:val="51"/>
    <w:qFormat/>
    <w:uiPriority w:val="0"/>
    <w:pPr>
      <w:numPr>
        <w:ilvl w:val="5"/>
      </w:numPr>
    </w:pPr>
  </w:style>
  <w:style w:type="paragraph" w:customStyle="1" w:styleId="188">
    <w:name w:val="标准_断续数字编号列项英文"/>
    <w:basedOn w:val="180"/>
    <w:next w:val="51"/>
    <w:qFormat/>
    <w:uiPriority w:val="0"/>
    <w:pPr>
      <w:numPr>
        <w:ilvl w:val="6"/>
      </w:numPr>
    </w:pPr>
  </w:style>
  <w:style w:type="paragraph" w:customStyle="1" w:styleId="189">
    <w:name w:val="标准_断续大写罗马编号列项英文"/>
    <w:basedOn w:val="188"/>
    <w:next w:val="51"/>
    <w:qFormat/>
    <w:uiPriority w:val="0"/>
    <w:pPr>
      <w:numPr>
        <w:ilvl w:val="7"/>
      </w:numPr>
    </w:pPr>
  </w:style>
  <w:style w:type="paragraph" w:customStyle="1" w:styleId="190">
    <w:name w:val="标准_断续小写罗马编号列项英文"/>
    <w:basedOn w:val="189"/>
    <w:next w:val="51"/>
    <w:qFormat/>
    <w:uiPriority w:val="0"/>
    <w:pPr>
      <w:numPr>
        <w:ilvl w:val="8"/>
      </w:numPr>
    </w:pPr>
  </w:style>
  <w:style w:type="paragraph" w:customStyle="1" w:styleId="191">
    <w:name w:val="标准_引言条标题"/>
    <w:next w:val="51"/>
    <w:qFormat/>
    <w:uiPriority w:val="0"/>
    <w:pPr>
      <w:numPr>
        <w:ilvl w:val="1"/>
        <w:numId w:val="31"/>
      </w:numPr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customStyle="1" w:styleId="192">
    <w:name w:val="标准_引言图标题"/>
    <w:qFormat/>
    <w:uiPriority w:val="0"/>
    <w:pPr>
      <w:numPr>
        <w:ilvl w:val="1"/>
        <w:numId w:val="32"/>
      </w:numPr>
      <w:jc w:val="center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customStyle="1" w:styleId="193">
    <w:name w:val="标准_引言表标题"/>
    <w:qFormat/>
    <w:uiPriority w:val="0"/>
    <w:pPr>
      <w:numPr>
        <w:ilvl w:val="1"/>
        <w:numId w:val="33"/>
      </w:numPr>
      <w:jc w:val="center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customStyle="1" w:styleId="194">
    <w:name w:val="标准_引言表标题英文"/>
    <w:basedOn w:val="193"/>
    <w:qFormat/>
    <w:uiPriority w:val="0"/>
    <w:pPr>
      <w:numPr>
        <w:ilvl w:val="2"/>
      </w:numPr>
    </w:pPr>
  </w:style>
  <w:style w:type="paragraph" w:customStyle="1" w:styleId="195">
    <w:name w:val="标准_引言图标题英文"/>
    <w:basedOn w:val="192"/>
    <w:qFormat/>
    <w:uiPriority w:val="0"/>
    <w:pPr>
      <w:numPr>
        <w:ilvl w:val="2"/>
      </w:numPr>
    </w:pPr>
  </w:style>
  <w:style w:type="paragraph" w:customStyle="1" w:styleId="196">
    <w:name w:val="标准文件_示例：英文"/>
    <w:basedOn w:val="98"/>
    <w:next w:val="174"/>
    <w:qFormat/>
    <w:uiPriority w:val="0"/>
    <w:pPr>
      <w:numPr>
        <w:numId w:val="0"/>
      </w:numPr>
    </w:pPr>
    <w:rPr>
      <w:rFonts w:ascii="Times New Roman" w:hAnsi="Times New Roman"/>
    </w:rPr>
  </w:style>
  <w:style w:type="paragraph" w:customStyle="1" w:styleId="197">
    <w:name w:val="标准文件_示例×：英文"/>
    <w:basedOn w:val="99"/>
    <w:next w:val="174"/>
    <w:qFormat/>
    <w:uiPriority w:val="0"/>
    <w:pPr>
      <w:numPr>
        <w:ilvl w:val="0"/>
        <w:numId w:val="34"/>
      </w:numPr>
    </w:pPr>
  </w:style>
  <w:style w:type="paragraph" w:customStyle="1" w:styleId="198">
    <w:name w:val="一级条标题 (符号) 宋体 小四 行距: 1.5 倍行距"/>
    <w:basedOn w:val="1"/>
    <w:link w:val="199"/>
    <w:semiHidden/>
    <w:qFormat/>
    <w:uiPriority w:val="99"/>
    <w:pPr>
      <w:tabs>
        <w:tab w:val="left" w:pos="1620"/>
      </w:tabs>
      <w:spacing w:line="360" w:lineRule="auto"/>
      <w:ind w:left="1620" w:hanging="360"/>
      <w:outlineLvl w:val="1"/>
    </w:pPr>
    <w:rPr>
      <w:rFonts w:hAnsi="宋体"/>
      <w:sz w:val="24"/>
    </w:rPr>
  </w:style>
  <w:style w:type="character" w:customStyle="1" w:styleId="199">
    <w:name w:val="一级条标题 (符号) 宋体 小四 行距: 1.5 倍行距 Char"/>
    <w:basedOn w:val="38"/>
    <w:link w:val="198"/>
    <w:semiHidden/>
    <w:qFormat/>
    <w:locked/>
    <w:uiPriority w:val="99"/>
    <w:rPr>
      <w:rFonts w:hAnsi="宋体"/>
      <w:kern w:val="2"/>
      <w:sz w:val="24"/>
      <w:szCs w:val="24"/>
    </w:rPr>
  </w:style>
  <w:style w:type="paragraph" w:customStyle="1" w:styleId="200">
    <w:name w:val="列出段落1"/>
    <w:basedOn w:val="1"/>
    <w:qFormat/>
    <w:uiPriority w:val="99"/>
    <w:pPr>
      <w:ind w:firstLine="420" w:firstLineChars="200"/>
    </w:pPr>
    <w:rPr>
      <w:szCs w:val="21"/>
    </w:rPr>
  </w:style>
  <w:style w:type="paragraph" w:styleId="201">
    <w:name w:val="List Paragraph"/>
    <w:basedOn w:val="1"/>
    <w:qFormat/>
    <w:uiPriority w:val="34"/>
    <w:pPr>
      <w:ind w:firstLine="420" w:firstLineChars="200"/>
    </w:pPr>
  </w:style>
  <w:style w:type="character" w:customStyle="1" w:styleId="202">
    <w:name w:val="标题 2 Char"/>
    <w:basedOn w:val="38"/>
    <w:link w:val="3"/>
    <w:qFormat/>
    <w:uiPriority w:val="1"/>
    <w:rPr>
      <w:rFonts w:ascii="Arial" w:hAnsi="Arial" w:eastAsia="黑体"/>
      <w:b/>
      <w:bCs/>
      <w:kern w:val="2"/>
      <w:sz w:val="32"/>
      <w:szCs w:val="32"/>
    </w:rPr>
  </w:style>
  <w:style w:type="paragraph" w:customStyle="1" w:styleId="203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eastAsiaTheme="minorEastAsia"/>
      <w:kern w:val="0"/>
      <w:sz w:val="24"/>
    </w:rPr>
  </w:style>
  <w:style w:type="character" w:customStyle="1" w:styleId="204">
    <w:name w:val="标题 1 Char"/>
    <w:basedOn w:val="38"/>
    <w:link w:val="2"/>
    <w:qFormat/>
    <w:uiPriority w:val="1"/>
    <w:rPr>
      <w:rFonts w:ascii="Arial" w:hAnsi="Arial" w:eastAsia="仿宋_GB2312"/>
      <w:kern w:val="44"/>
      <w:sz w:val="28"/>
      <w:szCs w:val="28"/>
    </w:rPr>
  </w:style>
  <w:style w:type="paragraph" w:customStyle="1" w:styleId="20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屭镼.镼." w:hAnsi="Times New Roman" w:eastAsia="宋体屭镼.镼." w:cs="宋体屭镼.镼."/>
      <w:color w:val="000000"/>
      <w:sz w:val="24"/>
      <w:szCs w:val="24"/>
      <w:lang w:val="en-US" w:eastAsia="zh-CN" w:bidi="ar-SA"/>
    </w:rPr>
  </w:style>
  <w:style w:type="paragraph" w:customStyle="1" w:styleId="206">
    <w:name w:val="TOC 标题1"/>
    <w:basedOn w:val="2"/>
    <w:next w:val="1"/>
    <w:unhideWhenUsed/>
    <w:qFormat/>
    <w:uiPriority w:val="39"/>
    <w:pPr>
      <w:keepNext/>
      <w:keepLines/>
      <w:widowControl/>
      <w:adjustRightInd/>
      <w:spacing w:before="240" w:line="259" w:lineRule="auto"/>
      <w:textAlignment w:val="auto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3" Type="http://schemas.microsoft.com/office/2011/relationships/people" Target="people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6D6378-FB2F-4960-AD7C-CB5B59D7D4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sari10</Company>
  <Pages>21</Pages>
  <Words>1363</Words>
  <Characters>7773</Characters>
  <Lines>64</Lines>
  <Paragraphs>18</Paragraphs>
  <TotalTime>9</TotalTime>
  <ScaleCrop>false</ScaleCrop>
  <LinksUpToDate>false</LinksUpToDate>
  <CharactersWithSpaces>9118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2019-12-17T10:46:00Z</dcterms:created>
  <dc:creator>孙欣</dc:creator>
  <cp:lastModifiedBy>杨坤</cp:lastModifiedBy>
  <cp:lastPrinted>2019-12-05T10:46:00Z</cp:lastPrinted>
  <dcterms:modified xsi:type="dcterms:W3CDTF">2021-05-23T11:12:30Z</dcterms:modified>
  <dc:title>1 范围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Type">
    <vt:lpwstr>DesignFile</vt:lpwstr>
  </property>
  <property fmtid="{D5CDD505-2E9C-101B-9397-08002B2CF9AE}" pid="3" name="标准类型">
    <vt:lpwstr>商飞文件</vt:lpwstr>
  </property>
  <property fmtid="{D5CDD505-2E9C-101B-9397-08002B2CF9AE}" pid="4" name="AddStyles">
    <vt:lpwstr>Yes</vt:lpwstr>
  </property>
  <property fmtid="{D5CDD505-2E9C-101B-9397-08002B2CF9AE}" pid="5" name="SetupStyles">
    <vt:lpwstr>Yes</vt:lpwstr>
  </property>
  <property fmtid="{D5CDD505-2E9C-101B-9397-08002B2CF9AE}" pid="6" name="密级">
    <vt:lpwstr> </vt:lpwstr>
  </property>
  <property fmtid="{D5CDD505-2E9C-101B-9397-08002B2CF9AE}" pid="7" name="编号1">
    <vt:lpwstr>XXXXXX</vt:lpwstr>
  </property>
  <property fmtid="{D5CDD505-2E9C-101B-9397-08002B2CF9AE}" pid="8" name="编号2">
    <vt:lpwstr>001</vt:lpwstr>
  </property>
  <property fmtid="{D5CDD505-2E9C-101B-9397-08002B2CF9AE}" pid="9" name="FileCode">
    <vt:lpwstr>XXXX</vt:lpwstr>
  </property>
  <property fmtid="{D5CDD505-2E9C-101B-9397-08002B2CF9AE}" pid="10" name="发布年份">
    <vt:lpwstr>20XX</vt:lpwstr>
  </property>
  <property fmtid="{D5CDD505-2E9C-101B-9397-08002B2CF9AE}" pid="11" name="发布月份">
    <vt:lpwstr>XX</vt:lpwstr>
  </property>
  <property fmtid="{D5CDD505-2E9C-101B-9397-08002B2CF9AE}" pid="12" name="发布日期">
    <vt:lpwstr>XX</vt:lpwstr>
  </property>
  <property fmtid="{D5CDD505-2E9C-101B-9397-08002B2CF9AE}" pid="13" name="实施年份">
    <vt:lpwstr>20XX</vt:lpwstr>
  </property>
  <property fmtid="{D5CDD505-2E9C-101B-9397-08002B2CF9AE}" pid="14" name="实施月份">
    <vt:lpwstr>XX</vt:lpwstr>
  </property>
  <property fmtid="{D5CDD505-2E9C-101B-9397-08002B2CF9AE}" pid="15" name="实施日期">
    <vt:lpwstr>XX</vt:lpwstr>
  </property>
  <property fmtid="{D5CDD505-2E9C-101B-9397-08002B2CF9AE}" pid="16" name="部门">
    <vt:lpwstr>中国商飞上海飞机设计研究院</vt:lpwstr>
  </property>
  <property fmtid="{D5CDD505-2E9C-101B-9397-08002B2CF9AE}" pid="17" name="UserName">
    <vt:lpwstr>商飞公司</vt:lpwstr>
  </property>
  <property fmtid="{D5CDD505-2E9C-101B-9397-08002B2CF9AE}" pid="18" name="UserCode">
    <vt:lpwstr>comac</vt:lpwstr>
  </property>
  <property fmtid="{D5CDD505-2E9C-101B-9397-08002B2CF9AE}" pid="19" name="是否有索引项">
    <vt:lpwstr>否</vt:lpwstr>
  </property>
  <property fmtid="{D5CDD505-2E9C-101B-9397-08002B2CF9AE}" pid="20" name="文件名称">
    <vt:lpwstr>会议管理规定</vt:lpwstr>
  </property>
  <property fmtid="{D5CDD505-2E9C-101B-9397-08002B2CF9AE}" pid="21" name="版次">
    <vt:lpwstr>A</vt:lpwstr>
  </property>
  <property fmtid="{D5CDD505-2E9C-101B-9397-08002B2CF9AE}" pid="22" name="模板版本">
    <vt:lpwstr>1</vt:lpwstr>
  </property>
  <property fmtid="{D5CDD505-2E9C-101B-9397-08002B2CF9AE}" pid="23" name="Language">
    <vt:lpwstr>中文版</vt:lpwstr>
  </property>
  <property fmtid="{D5CDD505-2E9C-101B-9397-08002B2CF9AE}" pid="24" name="目次">
    <vt:lpwstr>目  次</vt:lpwstr>
  </property>
  <property fmtid="{D5CDD505-2E9C-101B-9397-08002B2CF9AE}" pid="25" name="前言">
    <vt:lpwstr>前  言</vt:lpwstr>
  </property>
  <property fmtid="{D5CDD505-2E9C-101B-9397-08002B2CF9AE}" pid="26" name="引言">
    <vt:lpwstr>引  言</vt:lpwstr>
  </property>
  <property fmtid="{D5CDD505-2E9C-101B-9397-08002B2CF9AE}" pid="27" name="参考文献">
    <vt:lpwstr>参考文献</vt:lpwstr>
  </property>
  <property fmtid="{D5CDD505-2E9C-101B-9397-08002B2CF9AE}" pid="28" name="索引">
    <vt:lpwstr>索  引</vt:lpwstr>
  </property>
  <property fmtid="{D5CDD505-2E9C-101B-9397-08002B2CF9AE}" pid="29" name="发布">
    <vt:lpwstr>发布</vt:lpwstr>
  </property>
  <property fmtid="{D5CDD505-2E9C-101B-9397-08002B2CF9AE}" pid="30" name="实施">
    <vt:lpwstr>实施</vt:lpwstr>
  </property>
  <property fmtid="{D5CDD505-2E9C-101B-9397-08002B2CF9AE}" pid="31" name="KSOProductBuildVer">
    <vt:lpwstr>2052-11.1.0.10495</vt:lpwstr>
  </property>
  <property fmtid="{D5CDD505-2E9C-101B-9397-08002B2CF9AE}" pid="32" name="ICV">
    <vt:lpwstr>2F3AC2AE0D814BEB954D4F980003EFD6</vt:lpwstr>
  </property>
</Properties>
</file>